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B5A" w:rsidRPr="00C43783" w:rsidRDefault="00A74B5A" w:rsidP="00A74B5A">
      <w:pPr>
        <w:ind w:left="-851"/>
        <w:jc w:val="center"/>
        <w:rPr>
          <w:rFonts w:ascii="Times New Roman" w:hAnsi="Times New Roman" w:cs="Times New Roman"/>
          <w:b/>
          <w:spacing w:val="10"/>
          <w:szCs w:val="20"/>
        </w:rPr>
      </w:pPr>
      <w:r w:rsidRPr="00C43783">
        <w:rPr>
          <w:rFonts w:ascii="Times New Roman" w:hAnsi="Times New Roman" w:cs="Times New Roman"/>
          <w:b/>
          <w:spacing w:val="10"/>
          <w:szCs w:val="20"/>
        </w:rPr>
        <w:t xml:space="preserve">МИНИСТЕРСТВО </w:t>
      </w:r>
      <w:r w:rsidR="00C523F2">
        <w:rPr>
          <w:rFonts w:ascii="Times New Roman" w:hAnsi="Times New Roman" w:cs="Times New Roman"/>
          <w:b/>
          <w:spacing w:val="10"/>
          <w:szCs w:val="20"/>
        </w:rPr>
        <w:t xml:space="preserve">ОБРАЗОВАНИЯ </w:t>
      </w:r>
      <w:r w:rsidRPr="00C43783">
        <w:rPr>
          <w:rFonts w:ascii="Times New Roman" w:hAnsi="Times New Roman" w:cs="Times New Roman"/>
          <w:b/>
          <w:spacing w:val="10"/>
          <w:szCs w:val="20"/>
        </w:rPr>
        <w:t>РОСТОВСКОЙ ОБЛАСТИ</w:t>
      </w:r>
    </w:p>
    <w:p w:rsidR="00A74B5A" w:rsidRPr="00C43783" w:rsidRDefault="00A74B5A" w:rsidP="00A74B5A">
      <w:pPr>
        <w:ind w:left="-851"/>
        <w:jc w:val="center"/>
        <w:rPr>
          <w:rFonts w:ascii="Times New Roman" w:hAnsi="Times New Roman" w:cs="Times New Roman"/>
          <w:b/>
          <w:spacing w:val="10"/>
          <w:sz w:val="20"/>
          <w:szCs w:val="20"/>
        </w:rPr>
      </w:pPr>
    </w:p>
    <w:p w:rsidR="00A74B5A" w:rsidRPr="00C43783" w:rsidRDefault="00A74B5A" w:rsidP="00A74B5A">
      <w:pPr>
        <w:ind w:left="-851"/>
        <w:jc w:val="center"/>
        <w:rPr>
          <w:rFonts w:ascii="Times New Roman" w:hAnsi="Times New Roman" w:cs="Times New Roman"/>
          <w:b/>
          <w:iCs/>
          <w:spacing w:val="-8"/>
          <w:szCs w:val="16"/>
        </w:rPr>
      </w:pPr>
      <w:r w:rsidRPr="00C43783">
        <w:rPr>
          <w:rFonts w:ascii="Times New Roman" w:hAnsi="Times New Roman" w:cs="Times New Roman"/>
          <w:b/>
          <w:iCs/>
          <w:spacing w:val="-8"/>
          <w:szCs w:val="16"/>
        </w:rPr>
        <w:t>ГОСУДАРСТВЕННОЕ БЮДЖЕТНОЕ ПРОФЕССИОНАЛЬНОЕ ОБРАЗОВАТЕЛЬНОЕ</w:t>
      </w:r>
    </w:p>
    <w:p w:rsidR="00A74B5A" w:rsidRPr="00C43783" w:rsidRDefault="00A74B5A" w:rsidP="00A74B5A">
      <w:pPr>
        <w:ind w:left="-851"/>
        <w:jc w:val="center"/>
        <w:rPr>
          <w:rFonts w:ascii="Times New Roman" w:hAnsi="Times New Roman" w:cs="Times New Roman"/>
          <w:b/>
          <w:iCs/>
          <w:spacing w:val="-8"/>
          <w:szCs w:val="16"/>
        </w:rPr>
      </w:pPr>
      <w:r w:rsidRPr="00C43783">
        <w:rPr>
          <w:rFonts w:ascii="Times New Roman" w:hAnsi="Times New Roman" w:cs="Times New Roman"/>
          <w:b/>
          <w:iCs/>
          <w:spacing w:val="-8"/>
          <w:szCs w:val="16"/>
        </w:rPr>
        <w:t>УЧРЕЖДЕНИЕ РОСТОВСКОЙ ОБЛАСТИ</w:t>
      </w:r>
    </w:p>
    <w:p w:rsidR="00A74B5A" w:rsidRDefault="00A74B5A" w:rsidP="00A74B5A">
      <w:pPr>
        <w:tabs>
          <w:tab w:val="right" w:pos="9354"/>
        </w:tabs>
        <w:ind w:left="-851"/>
        <w:jc w:val="center"/>
        <w:rPr>
          <w:rFonts w:ascii="Times New Roman" w:hAnsi="Times New Roman" w:cs="Times New Roman"/>
          <w:b/>
          <w:bCs/>
          <w:szCs w:val="20"/>
        </w:rPr>
      </w:pPr>
      <w:r>
        <w:rPr>
          <w:rFonts w:ascii="Times New Roman" w:hAnsi="Times New Roman" w:cs="Times New Roman"/>
          <w:b/>
          <w:bCs/>
          <w:szCs w:val="20"/>
        </w:rPr>
        <w:t>«</w:t>
      </w:r>
      <w:r w:rsidRPr="00C43783">
        <w:rPr>
          <w:rFonts w:ascii="Times New Roman" w:hAnsi="Times New Roman" w:cs="Times New Roman"/>
          <w:b/>
          <w:bCs/>
          <w:szCs w:val="20"/>
        </w:rPr>
        <w:t>РОСТОВСКИЙ-НА-ДОНУ КОЛЛЕДЖ СВЯЗИ И ИНФОРМАТИКИ</w:t>
      </w:r>
      <w:r>
        <w:rPr>
          <w:rFonts w:ascii="Times New Roman" w:hAnsi="Times New Roman" w:cs="Times New Roman"/>
          <w:b/>
          <w:bCs/>
          <w:szCs w:val="20"/>
        </w:rPr>
        <w:t>»</w:t>
      </w:r>
    </w:p>
    <w:p w:rsidR="00A74B5A" w:rsidRDefault="00A74B5A" w:rsidP="00A74B5A">
      <w:pPr>
        <w:tabs>
          <w:tab w:val="right" w:pos="9354"/>
        </w:tabs>
        <w:ind w:left="-851"/>
        <w:jc w:val="center"/>
        <w:rPr>
          <w:rFonts w:ascii="Times New Roman" w:hAnsi="Times New Roman" w:cs="Times New Roman"/>
          <w:b/>
          <w:bCs/>
          <w:szCs w:val="20"/>
        </w:rPr>
      </w:pPr>
    </w:p>
    <w:p w:rsidR="00A74B5A" w:rsidRDefault="00A74B5A" w:rsidP="00A74B5A">
      <w:pPr>
        <w:tabs>
          <w:tab w:val="right" w:pos="9354"/>
        </w:tabs>
        <w:ind w:left="-851"/>
        <w:jc w:val="center"/>
        <w:rPr>
          <w:rFonts w:ascii="Times New Roman" w:hAnsi="Times New Roman" w:cs="Times New Roman"/>
          <w:b/>
          <w:bCs/>
          <w:szCs w:val="20"/>
        </w:rPr>
      </w:pPr>
    </w:p>
    <w:p w:rsidR="00A74B5A" w:rsidRDefault="00A74B5A" w:rsidP="00A74B5A">
      <w:pPr>
        <w:tabs>
          <w:tab w:val="right" w:pos="9354"/>
        </w:tabs>
        <w:ind w:left="-851"/>
        <w:jc w:val="center"/>
        <w:rPr>
          <w:rFonts w:ascii="Times New Roman" w:hAnsi="Times New Roman" w:cs="Times New Roman"/>
          <w:b/>
          <w:bCs/>
          <w:szCs w:val="20"/>
        </w:rPr>
      </w:pPr>
    </w:p>
    <w:p w:rsidR="00A74B5A" w:rsidRDefault="00A74B5A" w:rsidP="00A74B5A">
      <w:pPr>
        <w:tabs>
          <w:tab w:val="right" w:pos="9354"/>
        </w:tabs>
        <w:ind w:left="-851"/>
        <w:jc w:val="center"/>
        <w:rPr>
          <w:rFonts w:ascii="Times New Roman" w:hAnsi="Times New Roman" w:cs="Times New Roman"/>
          <w:b/>
          <w:bCs/>
          <w:szCs w:val="20"/>
        </w:rPr>
      </w:pPr>
    </w:p>
    <w:p w:rsidR="00A74B5A" w:rsidRDefault="00A74B5A" w:rsidP="00A74B5A">
      <w:pPr>
        <w:tabs>
          <w:tab w:val="right" w:pos="9354"/>
        </w:tabs>
        <w:ind w:left="-851"/>
        <w:jc w:val="center"/>
        <w:rPr>
          <w:rFonts w:ascii="Times New Roman" w:hAnsi="Times New Roman" w:cs="Times New Roman"/>
          <w:b/>
          <w:bCs/>
          <w:szCs w:val="20"/>
        </w:rPr>
      </w:pPr>
    </w:p>
    <w:p w:rsidR="00A74B5A" w:rsidRDefault="00A74B5A" w:rsidP="00A74B5A">
      <w:pPr>
        <w:tabs>
          <w:tab w:val="right" w:pos="9354"/>
        </w:tabs>
        <w:ind w:left="-851"/>
        <w:jc w:val="center"/>
        <w:rPr>
          <w:rFonts w:ascii="Times New Roman" w:hAnsi="Times New Roman" w:cs="Times New Roman"/>
          <w:b/>
          <w:bCs/>
          <w:szCs w:val="20"/>
        </w:rPr>
      </w:pPr>
    </w:p>
    <w:p w:rsidR="00A74B5A" w:rsidRDefault="00A74B5A" w:rsidP="00A74B5A">
      <w:pPr>
        <w:tabs>
          <w:tab w:val="right" w:pos="9354"/>
        </w:tabs>
        <w:ind w:left="-851"/>
        <w:jc w:val="center"/>
        <w:rPr>
          <w:rFonts w:ascii="Times New Roman" w:hAnsi="Times New Roman" w:cs="Times New Roman"/>
          <w:b/>
          <w:bCs/>
          <w:szCs w:val="20"/>
        </w:rPr>
      </w:pPr>
    </w:p>
    <w:p w:rsidR="00A74B5A" w:rsidRDefault="00A74B5A" w:rsidP="00A74B5A">
      <w:pPr>
        <w:tabs>
          <w:tab w:val="right" w:pos="9354"/>
        </w:tabs>
        <w:ind w:left="-851"/>
        <w:jc w:val="center"/>
        <w:rPr>
          <w:rFonts w:ascii="Times New Roman" w:hAnsi="Times New Roman" w:cs="Times New Roman"/>
          <w:b/>
          <w:bCs/>
          <w:szCs w:val="20"/>
        </w:rPr>
      </w:pPr>
    </w:p>
    <w:p w:rsidR="00A74B5A" w:rsidRDefault="00A74B5A" w:rsidP="00A74B5A">
      <w:pPr>
        <w:tabs>
          <w:tab w:val="right" w:pos="9354"/>
        </w:tabs>
        <w:ind w:left="-851"/>
        <w:jc w:val="center"/>
        <w:rPr>
          <w:rFonts w:ascii="Times New Roman" w:hAnsi="Times New Roman" w:cs="Times New Roman"/>
          <w:b/>
          <w:bCs/>
          <w:szCs w:val="20"/>
        </w:rPr>
      </w:pPr>
    </w:p>
    <w:p w:rsidR="00A74B5A" w:rsidRDefault="00A74B5A" w:rsidP="00A74B5A">
      <w:pPr>
        <w:tabs>
          <w:tab w:val="right" w:pos="9354"/>
        </w:tabs>
        <w:ind w:left="-851"/>
        <w:jc w:val="center"/>
        <w:rPr>
          <w:rFonts w:ascii="Times New Roman" w:hAnsi="Times New Roman" w:cs="Times New Roman"/>
          <w:b/>
          <w:bCs/>
          <w:szCs w:val="20"/>
        </w:rPr>
      </w:pPr>
    </w:p>
    <w:p w:rsidR="00A74B5A" w:rsidRPr="00C43783" w:rsidRDefault="00A74B5A" w:rsidP="00A74B5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 w:rsidRPr="00C43783">
        <w:rPr>
          <w:rFonts w:ascii="Times New Roman" w:hAnsi="Times New Roman" w:cs="Times New Roman"/>
          <w:b/>
          <w:sz w:val="28"/>
          <w:szCs w:val="28"/>
        </w:rPr>
        <w:t xml:space="preserve">оценочных средств </w:t>
      </w:r>
    </w:p>
    <w:p w:rsidR="00A74B5A" w:rsidRPr="00C43783" w:rsidRDefault="00A74B5A" w:rsidP="00A74B5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783">
        <w:rPr>
          <w:rFonts w:ascii="Times New Roman" w:hAnsi="Times New Roman" w:cs="Times New Roman"/>
          <w:b/>
          <w:sz w:val="28"/>
          <w:szCs w:val="28"/>
        </w:rPr>
        <w:t xml:space="preserve">по учебной дисциплине </w:t>
      </w:r>
    </w:p>
    <w:p w:rsidR="00A74B5A" w:rsidRPr="00A74B5A" w:rsidRDefault="00A74B5A" w:rsidP="00A74B5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4B5A">
        <w:rPr>
          <w:rFonts w:ascii="Times New Roman" w:hAnsi="Times New Roman" w:cs="Times New Roman"/>
          <w:b/>
          <w:sz w:val="28"/>
          <w:szCs w:val="28"/>
        </w:rPr>
        <w:t>ОП.1</w:t>
      </w:r>
      <w:r w:rsidR="00BB0E22">
        <w:rPr>
          <w:rFonts w:ascii="Times New Roman" w:hAnsi="Times New Roman" w:cs="Times New Roman"/>
          <w:b/>
          <w:sz w:val="28"/>
          <w:szCs w:val="28"/>
        </w:rPr>
        <w:t>0</w:t>
      </w:r>
      <w:r w:rsidRPr="00A74B5A">
        <w:rPr>
          <w:rFonts w:ascii="Times New Roman" w:hAnsi="Times New Roman" w:cs="Times New Roman"/>
          <w:b/>
          <w:sz w:val="28"/>
          <w:szCs w:val="28"/>
        </w:rPr>
        <w:t xml:space="preserve"> «Основы кибернетики и робототехники»</w:t>
      </w:r>
    </w:p>
    <w:p w:rsidR="00A74B5A" w:rsidRDefault="00A74B5A" w:rsidP="00A74B5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783">
        <w:rPr>
          <w:rFonts w:ascii="Times New Roman" w:hAnsi="Times New Roman" w:cs="Times New Roman"/>
          <w:b/>
          <w:sz w:val="28"/>
          <w:szCs w:val="28"/>
        </w:rPr>
        <w:t xml:space="preserve">программы подготовки специалистов среднего звена </w:t>
      </w:r>
    </w:p>
    <w:p w:rsidR="00A74B5A" w:rsidRDefault="00A74B5A" w:rsidP="00A74B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783">
        <w:rPr>
          <w:rFonts w:ascii="Times New Roman" w:hAnsi="Times New Roman" w:cs="Times New Roman"/>
          <w:b/>
          <w:sz w:val="28"/>
          <w:szCs w:val="28"/>
        </w:rPr>
        <w:t xml:space="preserve">по специальности </w:t>
      </w:r>
    </w:p>
    <w:p w:rsidR="00A74B5A" w:rsidRPr="00C43783" w:rsidRDefault="00281E7F" w:rsidP="00A74B5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E7F">
        <w:rPr>
          <w:rFonts w:ascii="Times New Roman" w:hAnsi="Times New Roman" w:cs="Times New Roman"/>
          <w:b/>
          <w:sz w:val="28"/>
          <w:szCs w:val="28"/>
        </w:rPr>
        <w:t xml:space="preserve">09.02.11 «Разработка и управление программным обеспечением» </w:t>
      </w:r>
      <w:r w:rsidR="00A74B5A" w:rsidRPr="00C43783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A74B5A" w:rsidRPr="00C43783" w:rsidRDefault="00A74B5A" w:rsidP="00A74B5A">
      <w:pPr>
        <w:tabs>
          <w:tab w:val="right" w:pos="9354"/>
        </w:tabs>
        <w:ind w:left="-851"/>
        <w:jc w:val="center"/>
        <w:rPr>
          <w:rFonts w:ascii="Times New Roman" w:hAnsi="Times New Roman" w:cs="Times New Roman"/>
          <w:b/>
          <w:bCs/>
          <w:szCs w:val="20"/>
        </w:rPr>
      </w:pPr>
    </w:p>
    <w:p w:rsidR="008102BE" w:rsidRPr="00A74B5A" w:rsidRDefault="008102BE" w:rsidP="00A74B5A">
      <w:pPr>
        <w:rPr>
          <w:rFonts w:ascii="Times New Roman" w:hAnsi="Times New Roman" w:cs="Times New Roman"/>
          <w:sz w:val="28"/>
          <w:szCs w:val="28"/>
        </w:rPr>
      </w:pPr>
    </w:p>
    <w:p w:rsidR="00A74B5A" w:rsidRPr="00A74B5A" w:rsidRDefault="00A74B5A" w:rsidP="00A74B5A">
      <w:pPr>
        <w:rPr>
          <w:rFonts w:ascii="Times New Roman" w:hAnsi="Times New Roman" w:cs="Times New Roman"/>
          <w:sz w:val="28"/>
          <w:szCs w:val="28"/>
        </w:rPr>
      </w:pPr>
    </w:p>
    <w:p w:rsidR="00A74B5A" w:rsidRPr="00A74B5A" w:rsidRDefault="00A74B5A" w:rsidP="00A74B5A">
      <w:pPr>
        <w:rPr>
          <w:rFonts w:ascii="Times New Roman" w:hAnsi="Times New Roman" w:cs="Times New Roman"/>
          <w:sz w:val="28"/>
          <w:szCs w:val="28"/>
        </w:rPr>
      </w:pPr>
    </w:p>
    <w:p w:rsidR="00A74B5A" w:rsidRPr="00A74B5A" w:rsidRDefault="00A74B5A" w:rsidP="00A74B5A">
      <w:pPr>
        <w:rPr>
          <w:rFonts w:ascii="Times New Roman" w:hAnsi="Times New Roman" w:cs="Times New Roman"/>
          <w:sz w:val="28"/>
          <w:szCs w:val="28"/>
        </w:rPr>
      </w:pPr>
    </w:p>
    <w:p w:rsidR="00A74B5A" w:rsidRPr="00A74B5A" w:rsidRDefault="00A74B5A" w:rsidP="00A74B5A">
      <w:pPr>
        <w:rPr>
          <w:rFonts w:ascii="Times New Roman" w:hAnsi="Times New Roman" w:cs="Times New Roman"/>
          <w:sz w:val="28"/>
          <w:szCs w:val="28"/>
        </w:rPr>
      </w:pPr>
    </w:p>
    <w:p w:rsidR="00A74B5A" w:rsidRPr="00A74B5A" w:rsidRDefault="00A74B5A" w:rsidP="00A74B5A">
      <w:pPr>
        <w:rPr>
          <w:rFonts w:ascii="Times New Roman" w:hAnsi="Times New Roman" w:cs="Times New Roman"/>
          <w:sz w:val="28"/>
          <w:szCs w:val="28"/>
        </w:rPr>
      </w:pPr>
    </w:p>
    <w:p w:rsidR="00A74B5A" w:rsidRPr="00A74B5A" w:rsidRDefault="00A74B5A" w:rsidP="00A74B5A">
      <w:pPr>
        <w:rPr>
          <w:rFonts w:ascii="Times New Roman" w:hAnsi="Times New Roman" w:cs="Times New Roman"/>
          <w:sz w:val="28"/>
          <w:szCs w:val="28"/>
        </w:rPr>
      </w:pPr>
    </w:p>
    <w:p w:rsidR="00A74B5A" w:rsidRPr="00A74B5A" w:rsidRDefault="00A74B5A" w:rsidP="00A74B5A">
      <w:pPr>
        <w:rPr>
          <w:rFonts w:ascii="Times New Roman" w:hAnsi="Times New Roman" w:cs="Times New Roman"/>
          <w:sz w:val="28"/>
          <w:szCs w:val="28"/>
        </w:rPr>
      </w:pPr>
    </w:p>
    <w:p w:rsidR="00A74B5A" w:rsidRDefault="00A74B5A" w:rsidP="00A74B5A">
      <w:pPr>
        <w:rPr>
          <w:rFonts w:ascii="Times New Roman" w:hAnsi="Times New Roman" w:cs="Times New Roman"/>
          <w:sz w:val="28"/>
          <w:szCs w:val="28"/>
        </w:rPr>
      </w:pPr>
    </w:p>
    <w:p w:rsidR="00A74B5A" w:rsidRDefault="00A74B5A" w:rsidP="00A74B5A">
      <w:pPr>
        <w:rPr>
          <w:rFonts w:ascii="Times New Roman" w:hAnsi="Times New Roman" w:cs="Times New Roman"/>
          <w:sz w:val="28"/>
          <w:szCs w:val="28"/>
        </w:rPr>
      </w:pPr>
    </w:p>
    <w:p w:rsidR="00A74B5A" w:rsidRDefault="00A74B5A" w:rsidP="00A74B5A">
      <w:pPr>
        <w:rPr>
          <w:rFonts w:ascii="Times New Roman" w:hAnsi="Times New Roman" w:cs="Times New Roman"/>
          <w:sz w:val="28"/>
          <w:szCs w:val="28"/>
        </w:rPr>
      </w:pPr>
    </w:p>
    <w:p w:rsidR="00A74B5A" w:rsidRDefault="00A74B5A" w:rsidP="00A74B5A">
      <w:pPr>
        <w:rPr>
          <w:rFonts w:ascii="Times New Roman" w:hAnsi="Times New Roman" w:cs="Times New Roman"/>
          <w:sz w:val="28"/>
          <w:szCs w:val="28"/>
        </w:rPr>
      </w:pPr>
    </w:p>
    <w:p w:rsidR="00A74B5A" w:rsidRDefault="00A74B5A" w:rsidP="00A74B5A">
      <w:pPr>
        <w:rPr>
          <w:rFonts w:ascii="Times New Roman" w:hAnsi="Times New Roman" w:cs="Times New Roman"/>
          <w:sz w:val="28"/>
          <w:szCs w:val="28"/>
        </w:rPr>
      </w:pPr>
    </w:p>
    <w:p w:rsidR="00A74B5A" w:rsidRDefault="00A74B5A" w:rsidP="00A74B5A">
      <w:pPr>
        <w:rPr>
          <w:rFonts w:ascii="Times New Roman" w:hAnsi="Times New Roman" w:cs="Times New Roman"/>
          <w:sz w:val="28"/>
          <w:szCs w:val="28"/>
        </w:rPr>
      </w:pPr>
    </w:p>
    <w:p w:rsidR="00A74B5A" w:rsidRDefault="00A74B5A" w:rsidP="00A74B5A">
      <w:pPr>
        <w:rPr>
          <w:rFonts w:ascii="Times New Roman" w:hAnsi="Times New Roman" w:cs="Times New Roman"/>
          <w:sz w:val="28"/>
          <w:szCs w:val="28"/>
        </w:rPr>
      </w:pPr>
    </w:p>
    <w:p w:rsidR="00A74B5A" w:rsidRDefault="00A74B5A" w:rsidP="00A74B5A">
      <w:pPr>
        <w:rPr>
          <w:rFonts w:ascii="Times New Roman" w:hAnsi="Times New Roman" w:cs="Times New Roman"/>
          <w:sz w:val="28"/>
          <w:szCs w:val="28"/>
        </w:rPr>
      </w:pPr>
    </w:p>
    <w:p w:rsidR="001D4A1F" w:rsidRDefault="001D4A1F" w:rsidP="00A74B5A">
      <w:pPr>
        <w:rPr>
          <w:rFonts w:ascii="Times New Roman" w:hAnsi="Times New Roman" w:cs="Times New Roman"/>
          <w:sz w:val="28"/>
          <w:szCs w:val="28"/>
        </w:rPr>
      </w:pPr>
    </w:p>
    <w:p w:rsidR="001D4A1F" w:rsidRDefault="001D4A1F" w:rsidP="00A74B5A">
      <w:pPr>
        <w:rPr>
          <w:rFonts w:ascii="Times New Roman" w:hAnsi="Times New Roman" w:cs="Times New Roman"/>
          <w:sz w:val="28"/>
          <w:szCs w:val="28"/>
        </w:rPr>
      </w:pPr>
    </w:p>
    <w:p w:rsidR="001D4A1F" w:rsidRDefault="001D4A1F" w:rsidP="00A74B5A">
      <w:pPr>
        <w:rPr>
          <w:rFonts w:ascii="Times New Roman" w:hAnsi="Times New Roman" w:cs="Times New Roman"/>
          <w:sz w:val="28"/>
          <w:szCs w:val="28"/>
        </w:rPr>
      </w:pPr>
    </w:p>
    <w:p w:rsidR="001D4A1F" w:rsidRDefault="001D4A1F" w:rsidP="00A74B5A">
      <w:pPr>
        <w:rPr>
          <w:rFonts w:ascii="Times New Roman" w:hAnsi="Times New Roman" w:cs="Times New Roman"/>
          <w:sz w:val="28"/>
          <w:szCs w:val="28"/>
        </w:rPr>
      </w:pPr>
    </w:p>
    <w:p w:rsidR="00A74B5A" w:rsidRPr="00A74B5A" w:rsidRDefault="00A74B5A" w:rsidP="00A74B5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4B5A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1D4A1F" w:rsidRDefault="00A74B5A" w:rsidP="001D4A1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4B5A">
        <w:rPr>
          <w:rFonts w:ascii="Times New Roman" w:hAnsi="Times New Roman" w:cs="Times New Roman"/>
          <w:sz w:val="28"/>
          <w:szCs w:val="28"/>
        </w:rPr>
        <w:t>202</w:t>
      </w:r>
      <w:r w:rsidR="005C13C2">
        <w:rPr>
          <w:rFonts w:ascii="Times New Roman" w:hAnsi="Times New Roman" w:cs="Times New Roman"/>
          <w:sz w:val="28"/>
          <w:szCs w:val="28"/>
        </w:rPr>
        <w:t>5</w:t>
      </w:r>
      <w:r w:rsidR="001D4A1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D4A1F" w:rsidRDefault="001D4A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D4A1F" w:rsidRPr="00A74B5A" w:rsidRDefault="001D4A1F" w:rsidP="001D4A1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1030"/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A74B5A" w:rsidRPr="00342F3B" w:rsidTr="001D4A1F">
        <w:tc>
          <w:tcPr>
            <w:tcW w:w="5070" w:type="dxa"/>
          </w:tcPr>
          <w:p w:rsidR="00A74B5A" w:rsidRPr="00A74B5A" w:rsidRDefault="00A74B5A" w:rsidP="001D4A1F">
            <w:pPr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74B5A" w:rsidRPr="00A74B5A" w:rsidRDefault="00A74B5A" w:rsidP="001D4A1F">
            <w:pPr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РАССМОТРЕНО</w:t>
            </w:r>
          </w:p>
          <w:p w:rsidR="00A74B5A" w:rsidRPr="00A74B5A" w:rsidRDefault="00A74B5A" w:rsidP="001D4A1F">
            <w:pPr>
              <w:ind w:left="34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5A">
              <w:rPr>
                <w:rFonts w:ascii="Times New Roman" w:hAnsi="Times New Roman" w:cs="Times New Roman"/>
                <w:bCs/>
                <w:sz w:val="28"/>
                <w:szCs w:val="28"/>
              </w:rPr>
              <w:t>на заседании цикловой комиссии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74B5A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Программирование</w:t>
            </w:r>
          </w:p>
          <w:p w:rsidR="00A74B5A" w:rsidRPr="00A74B5A" w:rsidRDefault="00D46983" w:rsidP="001D4A1F">
            <w:pPr>
              <w:ind w:left="34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A74B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сентября</w:t>
            </w:r>
            <w:r w:rsidR="00A74B5A" w:rsidRPr="00A74B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</w:t>
            </w:r>
            <w:r w:rsidR="00A74B5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5C13C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A74B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74B5A" w:rsidRPr="00A74B5A">
              <w:rPr>
                <w:rFonts w:ascii="Times New Roman" w:hAnsi="Times New Roman" w:cs="Times New Roman"/>
                <w:bCs/>
                <w:sz w:val="28"/>
                <w:szCs w:val="28"/>
              </w:rPr>
              <w:t>года</w:t>
            </w:r>
          </w:p>
          <w:p w:rsidR="00A74B5A" w:rsidRPr="00A74B5A" w:rsidRDefault="00A74B5A" w:rsidP="001D4A1F">
            <w:pPr>
              <w:ind w:left="34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5A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</w:t>
            </w:r>
          </w:p>
          <w:p w:rsidR="00A74B5A" w:rsidRPr="00A74B5A" w:rsidRDefault="00A74B5A" w:rsidP="00D46983">
            <w:pPr>
              <w:ind w:left="34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5A">
              <w:rPr>
                <w:rFonts w:ascii="Times New Roman" w:hAnsi="Times New Roman" w:cs="Times New Roman"/>
                <w:bCs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</w:t>
            </w:r>
            <w:r w:rsidR="00D46983">
              <w:rPr>
                <w:rFonts w:ascii="Times New Roman" w:hAnsi="Times New Roman" w:cs="Times New Roman"/>
                <w:bCs/>
                <w:sz w:val="28"/>
                <w:szCs w:val="28"/>
              </w:rPr>
              <w:t>С.Н.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Сулавко</w:t>
            </w:r>
          </w:p>
        </w:tc>
        <w:tc>
          <w:tcPr>
            <w:tcW w:w="4819" w:type="dxa"/>
          </w:tcPr>
          <w:p w:rsidR="00A74B5A" w:rsidRPr="00A74B5A" w:rsidRDefault="00A74B5A" w:rsidP="001D4A1F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74B5A" w:rsidRPr="00A74B5A" w:rsidRDefault="00A74B5A" w:rsidP="001D4A1F">
            <w:pPr>
              <w:ind w:left="141" w:firstLine="1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УТВЕРЖДАЮ</w:t>
            </w:r>
          </w:p>
          <w:p w:rsidR="00A74B5A" w:rsidRPr="00A74B5A" w:rsidRDefault="00A74B5A" w:rsidP="001D4A1F">
            <w:pPr>
              <w:ind w:left="141" w:firstLine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B5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5C13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A74B5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A74B5A" w:rsidRPr="00A74B5A" w:rsidRDefault="001D4A1F" w:rsidP="001D4A1F">
            <w:pPr>
              <w:ind w:left="141" w:firstLine="1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</w:t>
            </w:r>
            <w:r w:rsidR="00A74B5A" w:rsidRPr="00A74B5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___И.В. Подцатова</w:t>
            </w:r>
          </w:p>
          <w:p w:rsidR="00A74B5A" w:rsidRPr="00A74B5A" w:rsidRDefault="001D4A1F" w:rsidP="001D4A1F">
            <w:pPr>
              <w:ind w:left="141" w:firstLine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D46983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  <w:r w:rsidR="00BE68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="00D469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сентября </w:t>
            </w:r>
            <w:r w:rsidR="00A74B5A" w:rsidRPr="00A74B5A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5C13C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  <w:p w:rsidR="00A74B5A" w:rsidRPr="00A74B5A" w:rsidRDefault="00A74B5A" w:rsidP="001D4A1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74B5A" w:rsidRPr="00342F3B" w:rsidTr="001D4A1F">
        <w:tc>
          <w:tcPr>
            <w:tcW w:w="5070" w:type="dxa"/>
          </w:tcPr>
          <w:p w:rsidR="00A74B5A" w:rsidRPr="00342F3B" w:rsidRDefault="00A74B5A" w:rsidP="001D4A1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9" w:type="dxa"/>
          </w:tcPr>
          <w:p w:rsidR="00A74B5A" w:rsidRPr="00342F3B" w:rsidRDefault="00A74B5A" w:rsidP="001D4A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A74B5A" w:rsidRDefault="00A74B5A" w:rsidP="00A7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4B5A" w:rsidRDefault="00A74B5A" w:rsidP="00A7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4B5A" w:rsidRPr="005C1915" w:rsidRDefault="00A74B5A" w:rsidP="00A74B5A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 </w:t>
      </w:r>
      <w:r w:rsidRPr="00342F3B">
        <w:rPr>
          <w:rFonts w:ascii="Times New Roman" w:hAnsi="Times New Roman" w:cs="Times New Roman"/>
          <w:sz w:val="28"/>
          <w:szCs w:val="28"/>
        </w:rPr>
        <w:t xml:space="preserve">оценочных средств разработан на основе </w:t>
      </w:r>
      <w:r w:rsidRPr="005C1915">
        <w:rPr>
          <w:rFonts w:ascii="Times New Roman" w:hAnsi="Times New Roman" w:cs="Times New Roman"/>
          <w:sz w:val="28"/>
          <w:szCs w:val="28"/>
        </w:rPr>
        <w:t xml:space="preserve">рабочей программы дисциплины </w:t>
      </w:r>
      <w:r w:rsidR="00BB0E22" w:rsidRPr="00BB0E22">
        <w:rPr>
          <w:rFonts w:ascii="Times New Roman" w:hAnsi="Times New Roman" w:cs="Times New Roman"/>
          <w:sz w:val="28"/>
          <w:szCs w:val="28"/>
        </w:rPr>
        <w:t xml:space="preserve">ОП.10 </w:t>
      </w:r>
      <w:r w:rsidRPr="005C191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Основы кибернетики и робототехники</w:t>
      </w:r>
      <w:r w:rsidRPr="005C1915">
        <w:rPr>
          <w:rFonts w:ascii="Times New Roman" w:hAnsi="Times New Roman" w:cs="Times New Roman"/>
          <w:sz w:val="28"/>
          <w:szCs w:val="28"/>
        </w:rPr>
        <w:t>», разработанной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C13C2">
        <w:rPr>
          <w:rFonts w:ascii="Times New Roman" w:hAnsi="Times New Roman" w:cs="Times New Roman"/>
          <w:sz w:val="28"/>
          <w:szCs w:val="28"/>
        </w:rPr>
        <w:t>5</w:t>
      </w:r>
      <w:r w:rsidRPr="005C19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C1915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281E7F" w:rsidRPr="00281E7F">
        <w:rPr>
          <w:rFonts w:ascii="Times New Roman" w:hAnsi="Times New Roman" w:cs="Times New Roman"/>
          <w:sz w:val="28"/>
          <w:szCs w:val="28"/>
        </w:rPr>
        <w:t>09.02.11 «Разработка и управление программным обеспечением»</w:t>
      </w:r>
    </w:p>
    <w:p w:rsidR="00A74B5A" w:rsidRPr="005C1915" w:rsidRDefault="00A74B5A" w:rsidP="00A74B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806565" w:rsidRPr="00806565" w:rsidRDefault="00806565" w:rsidP="00806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806565">
        <w:rPr>
          <w:rFonts w:ascii="Times New Roman" w:eastAsia="Times New Roman" w:hAnsi="Times New Roman" w:cs="Times New Roman"/>
          <w:b/>
          <w:sz w:val="28"/>
          <w:szCs w:val="28"/>
        </w:rPr>
        <w:t>Организация-разработчик</w:t>
      </w:r>
    </w:p>
    <w:p w:rsidR="00806565" w:rsidRPr="00806565" w:rsidRDefault="00806565" w:rsidP="00806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06565">
        <w:rPr>
          <w:rFonts w:ascii="Times New Roman" w:eastAsia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74B5A" w:rsidRPr="00806565" w:rsidRDefault="00A74B5A" w:rsidP="00A74B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A74B5A" w:rsidRPr="005C1915" w:rsidRDefault="00A74B5A" w:rsidP="00A74B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A74B5A" w:rsidRDefault="00A74B5A" w:rsidP="00A74B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5C1915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A74B5A" w:rsidRDefault="00A74B5A" w:rsidP="00A74B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Сулавко С.Н</w:t>
      </w:r>
      <w:r w:rsidRPr="00A74B5A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4B5A">
        <w:rPr>
          <w:rFonts w:ascii="Times New Roman" w:hAnsi="Times New Roman" w:cs="Times New Roman"/>
          <w:color w:val="000000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</w:t>
      </w:r>
    </w:p>
    <w:p w:rsidR="00A74B5A" w:rsidRPr="00A74B5A" w:rsidRDefault="00A74B5A" w:rsidP="00A74B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A74B5A" w:rsidRPr="005C1915" w:rsidRDefault="00A74B5A" w:rsidP="00A74B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kern w:val="3"/>
          <w:sz w:val="28"/>
          <w:szCs w:val="28"/>
        </w:rPr>
      </w:pPr>
      <w:r w:rsidRPr="000E41C1">
        <w:rPr>
          <w:rFonts w:ascii="Times New Roman" w:hAnsi="Times New Roman" w:cs="Times New Roman"/>
          <w:kern w:val="3"/>
          <w:sz w:val="28"/>
          <w:szCs w:val="28"/>
        </w:rPr>
        <w:t>Рецензент:</w:t>
      </w:r>
    </w:p>
    <w:p w:rsidR="00A74B5A" w:rsidRDefault="00A74B5A" w:rsidP="00A7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4B5A" w:rsidRDefault="00A74B5A" w:rsidP="00A7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4B5A" w:rsidRDefault="00A74B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74B5A" w:rsidRDefault="00A74B5A" w:rsidP="00A74B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B5A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74B5A" w:rsidRDefault="00A74B5A" w:rsidP="00A74B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B5A" w:rsidRPr="00A270BA" w:rsidRDefault="00A74B5A" w:rsidP="00A74B5A">
      <w:pPr>
        <w:pStyle w:val="1"/>
        <w:rPr>
          <w:u w:val="single"/>
        </w:rPr>
      </w:pPr>
      <w:r>
        <w:t xml:space="preserve">1 </w:t>
      </w:r>
      <w:r w:rsidRPr="00A270BA">
        <w:t xml:space="preserve">Паспорт </w:t>
      </w:r>
      <w:r>
        <w:t xml:space="preserve">фонда </w:t>
      </w:r>
      <w:r w:rsidRPr="00A270BA">
        <w:t>оценочных средств</w:t>
      </w:r>
      <w:r>
        <w:tab/>
        <w:t>4</w:t>
      </w:r>
    </w:p>
    <w:p w:rsidR="00A74B5A" w:rsidRPr="00A270BA" w:rsidRDefault="00A74B5A" w:rsidP="00A74B5A">
      <w:pPr>
        <w:pStyle w:val="1"/>
        <w:rPr>
          <w:u w:val="single"/>
        </w:rPr>
      </w:pPr>
      <w:r>
        <w:t xml:space="preserve">2 </w:t>
      </w:r>
      <w:r w:rsidRPr="00A270BA">
        <w:t>Результаты освоения дисциплины, подлежащие проверке</w:t>
      </w:r>
      <w:r>
        <w:tab/>
        <w:t>5</w:t>
      </w:r>
    </w:p>
    <w:p w:rsidR="00A74B5A" w:rsidRPr="00A270BA" w:rsidRDefault="00A74B5A" w:rsidP="00A74B5A">
      <w:pPr>
        <w:pStyle w:val="1"/>
      </w:pPr>
      <w:r>
        <w:t xml:space="preserve">3 </w:t>
      </w:r>
      <w:r w:rsidRPr="00A74B5A">
        <w:t>Оценка освоения учебной дисциплины</w:t>
      </w:r>
      <w:r>
        <w:tab/>
        <w:t>6</w:t>
      </w:r>
    </w:p>
    <w:p w:rsidR="00A74B5A" w:rsidRDefault="00A74B5A" w:rsidP="00A74B5A">
      <w:pPr>
        <w:pStyle w:val="1"/>
      </w:pPr>
      <w:r>
        <w:t xml:space="preserve">4 </w:t>
      </w:r>
      <w:r w:rsidRPr="00A74B5A">
        <w:t>Контрольно-оценочные материалы для промежуточной аттестации по учебной дисциплине</w:t>
      </w:r>
      <w:r>
        <w:tab/>
        <w:t>7</w:t>
      </w:r>
    </w:p>
    <w:p w:rsidR="00A74B5A" w:rsidRPr="00A270BA" w:rsidRDefault="00A74B5A" w:rsidP="00A74B5A">
      <w:pPr>
        <w:pStyle w:val="1"/>
      </w:pPr>
      <w:r>
        <w:t>Пр</w:t>
      </w:r>
      <w:r w:rsidRPr="00A270BA">
        <w:t>иложения. Задани</w:t>
      </w:r>
      <w:r>
        <w:t>я для оценки освоения дисциплины</w:t>
      </w:r>
      <w:r w:rsidR="001D4A1F">
        <w:tab/>
      </w:r>
      <w:r>
        <w:t>8</w:t>
      </w:r>
    </w:p>
    <w:p w:rsidR="00A74B5A" w:rsidRDefault="00A74B5A" w:rsidP="00A74B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A1F" w:rsidRDefault="001D4A1F" w:rsidP="00A74B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A1F" w:rsidRDefault="001D4A1F" w:rsidP="00A74B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A1F" w:rsidRDefault="001D4A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D4A1F" w:rsidRDefault="001D4A1F" w:rsidP="001D4A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 Паспорт фонда оценочных средств</w:t>
      </w:r>
    </w:p>
    <w:p w:rsidR="001D4A1F" w:rsidRDefault="001D4A1F" w:rsidP="001D4A1F">
      <w:pPr>
        <w:rPr>
          <w:rFonts w:ascii="Times New Roman" w:hAnsi="Times New Roman" w:cs="Times New Roman"/>
          <w:b/>
          <w:sz w:val="28"/>
          <w:szCs w:val="28"/>
        </w:rPr>
      </w:pPr>
    </w:p>
    <w:p w:rsidR="001D4A1F" w:rsidRDefault="001D4A1F" w:rsidP="001D4A1F">
      <w:pPr>
        <w:rPr>
          <w:rFonts w:ascii="Times New Roman" w:hAnsi="Times New Roman" w:cs="Times New Roman"/>
          <w:b/>
          <w:sz w:val="28"/>
          <w:szCs w:val="28"/>
        </w:rPr>
      </w:pPr>
    </w:p>
    <w:p w:rsidR="001D4A1F" w:rsidRDefault="001D4A1F" w:rsidP="001D4A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</w:t>
      </w:r>
      <w:r w:rsidR="00BB0E22" w:rsidRPr="00BB0E22">
        <w:rPr>
          <w:rFonts w:ascii="Times New Roman" w:hAnsi="Times New Roman" w:cs="Times New Roman"/>
          <w:sz w:val="28"/>
          <w:szCs w:val="28"/>
        </w:rPr>
        <w:t xml:space="preserve">ОП.10 </w:t>
      </w:r>
      <w:r>
        <w:rPr>
          <w:rFonts w:ascii="Times New Roman" w:hAnsi="Times New Roman" w:cs="Times New Roman"/>
          <w:sz w:val="28"/>
          <w:szCs w:val="28"/>
        </w:rPr>
        <w:t xml:space="preserve">«Основы кибернетики и робототехники» обучающийся должен обладать предусмотренными ФГОС СПО по специальности </w:t>
      </w:r>
      <w:r w:rsidR="00281E7F" w:rsidRPr="00281E7F">
        <w:rPr>
          <w:rFonts w:ascii="Times New Roman" w:hAnsi="Times New Roman" w:cs="Times New Roman"/>
          <w:sz w:val="28"/>
          <w:szCs w:val="28"/>
        </w:rPr>
        <w:t>09.02.11 «Разработка и управление программным обеспечением»</w:t>
      </w:r>
      <w:r>
        <w:rPr>
          <w:rFonts w:ascii="Times New Roman" w:hAnsi="Times New Roman" w:cs="Times New Roman"/>
          <w:sz w:val="28"/>
          <w:szCs w:val="28"/>
        </w:rPr>
        <w:t xml:space="preserve"> следующими умениями, знаниями:</w:t>
      </w:r>
    </w:p>
    <w:p w:rsidR="001D4A1F" w:rsidRDefault="001D4A1F" w:rsidP="001D4A1F">
      <w:pPr>
        <w:rPr>
          <w:rFonts w:ascii="Times New Roman" w:hAnsi="Times New Roman" w:cs="Times New Roman"/>
          <w:sz w:val="28"/>
          <w:szCs w:val="28"/>
        </w:rPr>
      </w:pPr>
    </w:p>
    <w:p w:rsidR="001D4A1F" w:rsidRPr="001D4A1F" w:rsidRDefault="001D4A1F" w:rsidP="001D4A1F">
      <w:pPr>
        <w:pBdr>
          <w:top w:val="nil"/>
          <w:left w:val="nil"/>
          <w:bottom w:val="nil"/>
          <w:right w:val="nil"/>
          <w:between w:val="nil"/>
        </w:pBdr>
        <w:ind w:firstLineChars="303" w:firstLine="848"/>
        <w:rPr>
          <w:rFonts w:ascii="Times New Roman" w:hAnsi="Times New Roman" w:cs="Times New Roman"/>
          <w:color w:val="000000"/>
          <w:sz w:val="28"/>
          <w:szCs w:val="28"/>
        </w:rPr>
      </w:pPr>
      <w:r w:rsidRPr="001D4A1F">
        <w:rPr>
          <w:rFonts w:ascii="Times New Roman" w:hAnsi="Times New Roman" w:cs="Times New Roman"/>
          <w:color w:val="000000"/>
          <w:sz w:val="28"/>
          <w:szCs w:val="28"/>
        </w:rPr>
        <w:t>ОК 01</w:t>
      </w:r>
      <w:r w:rsidRPr="001D4A1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D4A1F">
        <w:rPr>
          <w:rFonts w:ascii="Times New Roman" w:hAnsi="Times New Roman" w:cs="Times New Roman"/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</w:p>
    <w:p w:rsidR="001D4A1F" w:rsidRPr="001D4A1F" w:rsidRDefault="001D4A1F" w:rsidP="001D4A1F">
      <w:pPr>
        <w:pBdr>
          <w:top w:val="nil"/>
          <w:left w:val="nil"/>
          <w:bottom w:val="nil"/>
          <w:right w:val="nil"/>
          <w:between w:val="nil"/>
        </w:pBdr>
        <w:ind w:firstLineChars="303" w:firstLine="848"/>
        <w:rPr>
          <w:rFonts w:ascii="Times New Roman" w:hAnsi="Times New Roman" w:cs="Times New Roman"/>
          <w:color w:val="000000"/>
          <w:sz w:val="28"/>
          <w:szCs w:val="28"/>
        </w:rPr>
      </w:pPr>
      <w:r w:rsidRPr="001D4A1F">
        <w:rPr>
          <w:rFonts w:ascii="Times New Roman" w:hAnsi="Times New Roman" w:cs="Times New Roman"/>
          <w:color w:val="000000"/>
          <w:sz w:val="28"/>
          <w:szCs w:val="28"/>
        </w:rPr>
        <w:t>ОК 02</w:t>
      </w:r>
      <w:r w:rsidRPr="001D4A1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D4A1F">
        <w:rPr>
          <w:rFonts w:ascii="Times New Roman" w:hAnsi="Times New Roman" w:cs="Times New Roman"/>
          <w:sz w:val="28"/>
          <w:szCs w:val="28"/>
        </w:rPr>
        <w:t xml:space="preserve">Использовать современные средства поиска, анализа и </w:t>
      </w:r>
      <w:r w:rsidR="00BE684E" w:rsidRPr="001D4A1F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1D4A1F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</w:t>
      </w:r>
    </w:p>
    <w:p w:rsidR="001D4A1F" w:rsidRPr="001D4A1F" w:rsidRDefault="001D4A1F" w:rsidP="001D4A1F">
      <w:pPr>
        <w:pBdr>
          <w:top w:val="nil"/>
          <w:left w:val="nil"/>
          <w:bottom w:val="nil"/>
          <w:right w:val="nil"/>
          <w:between w:val="nil"/>
        </w:pBdr>
        <w:ind w:firstLineChars="303" w:firstLine="848"/>
        <w:rPr>
          <w:rFonts w:ascii="Times New Roman" w:hAnsi="Times New Roman" w:cs="Times New Roman"/>
          <w:color w:val="000000"/>
          <w:sz w:val="28"/>
          <w:szCs w:val="28"/>
        </w:rPr>
      </w:pPr>
      <w:r w:rsidRPr="001D4A1F">
        <w:rPr>
          <w:rFonts w:ascii="Times New Roman" w:hAnsi="Times New Roman" w:cs="Times New Roman"/>
          <w:color w:val="000000"/>
          <w:sz w:val="28"/>
          <w:szCs w:val="28"/>
        </w:rPr>
        <w:t>ОК 04</w:t>
      </w:r>
      <w:r w:rsidRPr="001D4A1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D4A1F">
        <w:rPr>
          <w:rFonts w:ascii="Times New Roman" w:hAnsi="Times New Roman" w:cs="Times New Roman"/>
          <w:sz w:val="28"/>
          <w:szCs w:val="28"/>
        </w:rPr>
        <w:t>Эффективно взаимодействовать и работать в коллективе и команде</w:t>
      </w:r>
      <w:r w:rsidRPr="001D4A1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D4A1F" w:rsidRPr="001D4A1F" w:rsidRDefault="001D4A1F" w:rsidP="001D4A1F">
      <w:pPr>
        <w:pBdr>
          <w:top w:val="nil"/>
          <w:left w:val="nil"/>
          <w:bottom w:val="nil"/>
          <w:right w:val="nil"/>
          <w:between w:val="nil"/>
        </w:pBdr>
        <w:ind w:firstLineChars="303" w:firstLine="848"/>
        <w:rPr>
          <w:rFonts w:ascii="Times New Roman" w:hAnsi="Times New Roman" w:cs="Times New Roman"/>
          <w:color w:val="000000"/>
          <w:sz w:val="28"/>
          <w:szCs w:val="28"/>
        </w:rPr>
      </w:pPr>
      <w:r w:rsidRPr="001D4A1F">
        <w:rPr>
          <w:rFonts w:ascii="Times New Roman" w:hAnsi="Times New Roman" w:cs="Times New Roman"/>
          <w:color w:val="000000"/>
          <w:sz w:val="28"/>
          <w:szCs w:val="28"/>
        </w:rPr>
        <w:t>ОК 05</w:t>
      </w:r>
      <w:r w:rsidRPr="001D4A1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D4A1F">
        <w:rPr>
          <w:rFonts w:ascii="Times New Roman" w:hAnsi="Times New Roman" w:cs="Times New Roman"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1D4A1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6983" w:rsidRPr="00D46983" w:rsidRDefault="00D46983" w:rsidP="00D46983">
      <w:pPr>
        <w:pBdr>
          <w:top w:val="nil"/>
          <w:left w:val="nil"/>
          <w:bottom w:val="nil"/>
          <w:right w:val="nil"/>
          <w:between w:val="nil"/>
        </w:pBdr>
        <w:ind w:firstLineChars="303" w:firstLine="848"/>
        <w:rPr>
          <w:rFonts w:ascii="Times New Roman" w:hAnsi="Times New Roman" w:cs="Times New Roman"/>
          <w:color w:val="000000"/>
          <w:sz w:val="28"/>
          <w:szCs w:val="28"/>
        </w:rPr>
      </w:pPr>
      <w:r w:rsidRPr="00D46983">
        <w:rPr>
          <w:rFonts w:ascii="Times New Roman" w:hAnsi="Times New Roman" w:cs="Times New Roman"/>
          <w:color w:val="000000"/>
          <w:sz w:val="28"/>
          <w:szCs w:val="28"/>
        </w:rPr>
        <w:t>ПК 2.2. Разрабатывать программные модули в соответствии с техническим заданием.</w:t>
      </w:r>
    </w:p>
    <w:p w:rsidR="00D46983" w:rsidRPr="00D46983" w:rsidRDefault="00D46983" w:rsidP="00D46983">
      <w:pPr>
        <w:pBdr>
          <w:top w:val="nil"/>
          <w:left w:val="nil"/>
          <w:bottom w:val="nil"/>
          <w:right w:val="nil"/>
          <w:between w:val="nil"/>
        </w:pBdr>
        <w:ind w:firstLineChars="303" w:firstLine="848"/>
        <w:rPr>
          <w:rFonts w:ascii="Times New Roman" w:hAnsi="Times New Roman" w:cs="Times New Roman"/>
          <w:color w:val="000000"/>
          <w:sz w:val="28"/>
          <w:szCs w:val="28"/>
        </w:rPr>
      </w:pPr>
      <w:r w:rsidRPr="00D46983">
        <w:rPr>
          <w:rFonts w:ascii="Times New Roman" w:hAnsi="Times New Roman" w:cs="Times New Roman"/>
          <w:color w:val="000000"/>
          <w:sz w:val="28"/>
          <w:szCs w:val="28"/>
        </w:rPr>
        <w:t>ПК.2.3. Выполнять отладку программных модулей с использованием специализированных программных средств.</w:t>
      </w:r>
    </w:p>
    <w:p w:rsidR="00D46983" w:rsidRPr="00D46983" w:rsidRDefault="00D46983" w:rsidP="00D46983">
      <w:pPr>
        <w:pBdr>
          <w:top w:val="nil"/>
          <w:left w:val="nil"/>
          <w:bottom w:val="nil"/>
          <w:right w:val="nil"/>
          <w:between w:val="nil"/>
        </w:pBdr>
        <w:ind w:firstLineChars="303" w:firstLine="848"/>
        <w:rPr>
          <w:rFonts w:ascii="Times New Roman" w:hAnsi="Times New Roman" w:cs="Times New Roman"/>
          <w:color w:val="000000"/>
          <w:sz w:val="28"/>
          <w:szCs w:val="28"/>
        </w:rPr>
      </w:pPr>
      <w:r w:rsidRPr="00D46983">
        <w:rPr>
          <w:rFonts w:ascii="Times New Roman" w:hAnsi="Times New Roman" w:cs="Times New Roman"/>
          <w:color w:val="000000"/>
          <w:sz w:val="28"/>
          <w:szCs w:val="28"/>
        </w:rPr>
        <w:t>ПК 2.4. Выполнять тестирование программных модулей.</w:t>
      </w:r>
    </w:p>
    <w:p w:rsidR="00D46983" w:rsidRPr="00231AB1" w:rsidRDefault="00D46983" w:rsidP="00D46983">
      <w:pPr>
        <w:pBdr>
          <w:top w:val="nil"/>
          <w:left w:val="nil"/>
          <w:bottom w:val="nil"/>
          <w:right w:val="nil"/>
          <w:between w:val="nil"/>
        </w:pBdr>
        <w:ind w:left="-2" w:firstLineChars="354" w:firstLine="991"/>
        <w:rPr>
          <w:rFonts w:cs="Times New Roman"/>
          <w:color w:val="000000"/>
          <w:sz w:val="28"/>
          <w:szCs w:val="28"/>
        </w:rPr>
      </w:pPr>
    </w:p>
    <w:p w:rsidR="001D4A1F" w:rsidRPr="001D4A1F" w:rsidRDefault="001D4A1F" w:rsidP="00EE4EEF">
      <w:pPr>
        <w:ind w:firstLineChars="303" w:firstLine="848"/>
        <w:rPr>
          <w:rFonts w:ascii="Times New Roman" w:hAnsi="Times New Roman" w:cs="Times New Roman"/>
          <w:color w:val="000000"/>
          <w:sz w:val="28"/>
          <w:szCs w:val="28"/>
        </w:rPr>
      </w:pPr>
      <w:r w:rsidRPr="001D4A1F">
        <w:rPr>
          <w:rFonts w:ascii="Times New Roman" w:hAnsi="Times New Roman" w:cs="Times New Roman"/>
          <w:color w:val="000000"/>
          <w:sz w:val="28"/>
          <w:szCs w:val="28"/>
        </w:rPr>
        <w:t xml:space="preserve">У1 -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D4A1F">
        <w:rPr>
          <w:rFonts w:ascii="Times New Roman" w:hAnsi="Times New Roman" w:cs="Times New Roman"/>
          <w:color w:val="000000"/>
          <w:sz w:val="28"/>
          <w:szCs w:val="28"/>
        </w:rPr>
        <w:t>обирать роботизированные системы и отдельные компоненты АС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D4A1F" w:rsidRPr="001D4A1F" w:rsidRDefault="001D4A1F" w:rsidP="001D4A1F">
      <w:pPr>
        <w:ind w:firstLineChars="303" w:firstLine="848"/>
        <w:rPr>
          <w:rFonts w:ascii="Times New Roman" w:hAnsi="Times New Roman" w:cs="Times New Roman"/>
          <w:color w:val="000000"/>
          <w:sz w:val="28"/>
          <w:szCs w:val="28"/>
        </w:rPr>
      </w:pPr>
      <w:r w:rsidRPr="001D4A1F">
        <w:rPr>
          <w:rFonts w:ascii="Times New Roman" w:hAnsi="Times New Roman" w:cs="Times New Roman"/>
          <w:color w:val="000000"/>
          <w:sz w:val="28"/>
          <w:szCs w:val="28"/>
        </w:rPr>
        <w:t>З1 -</w:t>
      </w:r>
      <w:r w:rsidRPr="001D4A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D4A1F">
        <w:rPr>
          <w:rFonts w:ascii="Times New Roman" w:hAnsi="Times New Roman" w:cs="Times New Roman"/>
          <w:color w:val="000000"/>
          <w:sz w:val="28"/>
          <w:szCs w:val="28"/>
        </w:rPr>
        <w:t>сновных принципов работы АС и РС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D4A1F" w:rsidRPr="001D4A1F" w:rsidRDefault="001D4A1F" w:rsidP="001D4A1F">
      <w:pPr>
        <w:ind w:firstLineChars="303" w:firstLine="848"/>
        <w:rPr>
          <w:rFonts w:ascii="Times New Roman" w:hAnsi="Times New Roman" w:cs="Times New Roman"/>
          <w:color w:val="000000"/>
          <w:sz w:val="28"/>
          <w:szCs w:val="28"/>
        </w:rPr>
      </w:pPr>
      <w:r w:rsidRPr="001D4A1F">
        <w:rPr>
          <w:rFonts w:ascii="Times New Roman" w:hAnsi="Times New Roman" w:cs="Times New Roman"/>
          <w:color w:val="000000"/>
          <w:sz w:val="28"/>
          <w:szCs w:val="28"/>
        </w:rPr>
        <w:t>З2 -</w:t>
      </w:r>
      <w:r w:rsidRPr="001D4A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D4A1F">
        <w:rPr>
          <w:rFonts w:ascii="Times New Roman" w:hAnsi="Times New Roman" w:cs="Times New Roman"/>
          <w:color w:val="000000"/>
          <w:sz w:val="28"/>
          <w:szCs w:val="28"/>
        </w:rPr>
        <w:t>сновных компонент АС и РС и принципы их работы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D4A1F" w:rsidRDefault="001D4A1F" w:rsidP="001D4A1F">
      <w:pPr>
        <w:ind w:firstLineChars="303" w:firstLine="848"/>
        <w:rPr>
          <w:rFonts w:ascii="Times New Roman" w:hAnsi="Times New Roman" w:cs="Times New Roman"/>
          <w:color w:val="000000"/>
          <w:sz w:val="28"/>
          <w:szCs w:val="28"/>
        </w:rPr>
      </w:pPr>
      <w:r w:rsidRPr="001D4A1F">
        <w:rPr>
          <w:rFonts w:ascii="Times New Roman" w:hAnsi="Times New Roman" w:cs="Times New Roman"/>
          <w:color w:val="000000"/>
          <w:sz w:val="28"/>
          <w:szCs w:val="28"/>
        </w:rPr>
        <w:t>З3 -</w:t>
      </w:r>
      <w:r w:rsidRPr="001D4A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D4A1F">
        <w:rPr>
          <w:rFonts w:ascii="Times New Roman" w:hAnsi="Times New Roman" w:cs="Times New Roman"/>
          <w:color w:val="000000"/>
          <w:sz w:val="28"/>
          <w:szCs w:val="28"/>
        </w:rPr>
        <w:t>снов программирования АС и РС на высоком и низком уровне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D4A1F" w:rsidRDefault="001D4A1F" w:rsidP="001D4A1F">
      <w:pPr>
        <w:ind w:firstLineChars="303" w:firstLine="848"/>
        <w:rPr>
          <w:rFonts w:ascii="Times New Roman" w:hAnsi="Times New Roman" w:cs="Times New Roman"/>
          <w:color w:val="000000"/>
          <w:sz w:val="28"/>
          <w:szCs w:val="28"/>
        </w:rPr>
      </w:pPr>
    </w:p>
    <w:p w:rsidR="001D4A1F" w:rsidRDefault="001D4A1F" w:rsidP="001D4A1F">
      <w:pPr>
        <w:ind w:firstLineChars="303" w:firstLine="84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Формой аттестации в соответствии с рабочей программой по учебной дисциплине </w:t>
      </w:r>
      <w:r w:rsidR="00BB0E22" w:rsidRPr="00BB0E22">
        <w:rPr>
          <w:rFonts w:ascii="Times New Roman" w:hAnsi="Times New Roman" w:cs="Times New Roman"/>
          <w:color w:val="000000"/>
          <w:sz w:val="28"/>
          <w:szCs w:val="28"/>
        </w:rPr>
        <w:t xml:space="preserve">ОП.10 </w:t>
      </w:r>
      <w:r>
        <w:rPr>
          <w:rFonts w:ascii="Times New Roman" w:hAnsi="Times New Roman" w:cs="Times New Roman"/>
          <w:color w:val="000000"/>
          <w:sz w:val="28"/>
          <w:szCs w:val="28"/>
        </w:rPr>
        <w:t>«Основы кибернетики и робототехники» является дифференцированный зачет.</w:t>
      </w:r>
    </w:p>
    <w:p w:rsidR="008102BE" w:rsidRDefault="008102BE" w:rsidP="001D4A1F">
      <w:pPr>
        <w:ind w:firstLineChars="303" w:firstLine="848"/>
        <w:rPr>
          <w:rFonts w:ascii="Times New Roman" w:hAnsi="Times New Roman" w:cs="Times New Roman"/>
          <w:color w:val="000000"/>
          <w:sz w:val="28"/>
          <w:szCs w:val="28"/>
        </w:rPr>
      </w:pPr>
    </w:p>
    <w:p w:rsidR="008102BE" w:rsidRDefault="008102BE" w:rsidP="001D4A1F">
      <w:pPr>
        <w:ind w:firstLineChars="303" w:firstLine="848"/>
        <w:rPr>
          <w:rFonts w:ascii="Times New Roman" w:hAnsi="Times New Roman" w:cs="Times New Roman"/>
          <w:color w:val="000000"/>
          <w:sz w:val="28"/>
          <w:szCs w:val="28"/>
        </w:rPr>
      </w:pPr>
    </w:p>
    <w:p w:rsidR="008102BE" w:rsidRDefault="008102B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8102BE" w:rsidRDefault="008102BE" w:rsidP="008102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 Результаты освоения учебной дисциплины, подлежащие проверке</w:t>
      </w:r>
    </w:p>
    <w:p w:rsidR="008102BE" w:rsidRDefault="008102BE" w:rsidP="008102BE">
      <w:pPr>
        <w:rPr>
          <w:rFonts w:ascii="Times New Roman" w:hAnsi="Times New Roman" w:cs="Times New Roman"/>
          <w:b/>
          <w:sz w:val="28"/>
          <w:szCs w:val="28"/>
        </w:rPr>
      </w:pPr>
    </w:p>
    <w:p w:rsidR="008102BE" w:rsidRPr="008102BE" w:rsidRDefault="008102BE" w:rsidP="008102BE">
      <w:pPr>
        <w:rPr>
          <w:rFonts w:ascii="Times New Roman" w:hAnsi="Times New Roman" w:cs="Times New Roman"/>
          <w:sz w:val="28"/>
          <w:szCs w:val="28"/>
        </w:rPr>
      </w:pPr>
      <w:r w:rsidRPr="008102BE">
        <w:rPr>
          <w:rFonts w:ascii="Times New Roman" w:hAnsi="Times New Roman" w:cs="Times New Roman"/>
          <w:sz w:val="28"/>
          <w:szCs w:val="28"/>
        </w:rPr>
        <w:t xml:space="preserve">2.1 В результате аттестации по учебной дисциплине </w:t>
      </w:r>
      <w:r w:rsidR="00BB0E22" w:rsidRPr="00BB0E22">
        <w:rPr>
          <w:rFonts w:ascii="Times New Roman" w:hAnsi="Times New Roman" w:cs="Times New Roman"/>
          <w:sz w:val="28"/>
          <w:szCs w:val="28"/>
        </w:rPr>
        <w:t xml:space="preserve">ОП.10 </w:t>
      </w:r>
      <w:r w:rsidRPr="008102BE">
        <w:rPr>
          <w:rFonts w:ascii="Times New Roman" w:hAnsi="Times New Roman" w:cs="Times New Roman"/>
          <w:sz w:val="28"/>
          <w:szCs w:val="28"/>
        </w:rPr>
        <w:t>«Основы кибернетики и робототехники» осуществляется комплексная проверка следующих умений и знаний:</w:t>
      </w:r>
    </w:p>
    <w:p w:rsidR="008102BE" w:rsidRDefault="008102BE" w:rsidP="008102B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3828"/>
        <w:gridCol w:w="3543"/>
        <w:gridCol w:w="2557"/>
      </w:tblGrid>
      <w:tr w:rsidR="008102BE" w:rsidTr="00AB3D34">
        <w:tc>
          <w:tcPr>
            <w:tcW w:w="3828" w:type="dxa"/>
            <w:vAlign w:val="center"/>
          </w:tcPr>
          <w:p w:rsidR="008102BE" w:rsidRDefault="008102BE" w:rsidP="008102B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4A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обучения: умения, знания, общие и профессиональные компетенции</w:t>
            </w:r>
          </w:p>
        </w:tc>
        <w:tc>
          <w:tcPr>
            <w:tcW w:w="3543" w:type="dxa"/>
            <w:vAlign w:val="center"/>
          </w:tcPr>
          <w:p w:rsidR="008102BE" w:rsidRPr="009F34AE" w:rsidRDefault="008102BE" w:rsidP="008102BE">
            <w:pPr>
              <w:pStyle w:val="a9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4A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</w:t>
            </w:r>
          </w:p>
          <w:p w:rsidR="008102BE" w:rsidRDefault="008102BE" w:rsidP="008102B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4A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</w:t>
            </w:r>
          </w:p>
        </w:tc>
        <w:tc>
          <w:tcPr>
            <w:tcW w:w="2557" w:type="dxa"/>
            <w:vAlign w:val="center"/>
          </w:tcPr>
          <w:p w:rsidR="008102BE" w:rsidRPr="009F34AE" w:rsidRDefault="008102BE" w:rsidP="008102BE">
            <w:pPr>
              <w:pStyle w:val="a9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4AE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 и оценивания</w:t>
            </w:r>
          </w:p>
          <w:p w:rsidR="008102BE" w:rsidRDefault="008102BE" w:rsidP="008102BE">
            <w:pPr>
              <w:tabs>
                <w:tab w:val="left" w:pos="1131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02BE" w:rsidTr="00AB3D34">
        <w:trPr>
          <w:trHeight w:val="4099"/>
        </w:trPr>
        <w:tc>
          <w:tcPr>
            <w:tcW w:w="3828" w:type="dxa"/>
          </w:tcPr>
          <w:p w:rsidR="008102BE" w:rsidRPr="00E2722A" w:rsidRDefault="008102BE" w:rsidP="008102BE">
            <w:pPr>
              <w:pStyle w:val="a9"/>
              <w:spacing w:line="240" w:lineRule="auto"/>
              <w:ind w:left="0" w:firstLine="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22A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компетенции:</w:t>
            </w:r>
          </w:p>
          <w:p w:rsidR="008102BE" w:rsidRPr="00E2722A" w:rsidRDefault="008102BE" w:rsidP="008102B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22A">
              <w:rPr>
                <w:rFonts w:ascii="Times New Roman" w:hAnsi="Times New Roman" w:cs="Times New Roman"/>
                <w:b/>
                <w:sz w:val="24"/>
                <w:szCs w:val="24"/>
              </w:rPr>
              <w:t>(ОК)</w:t>
            </w:r>
          </w:p>
          <w:p w:rsidR="008102BE" w:rsidRPr="00E2722A" w:rsidRDefault="008102BE" w:rsidP="008102BE">
            <w:pPr>
              <w:pStyle w:val="ConsPlusNormal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22A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8102BE" w:rsidRPr="00E2722A" w:rsidRDefault="008102BE" w:rsidP="008102BE">
            <w:pPr>
              <w:pStyle w:val="ConsPlusNormal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22A">
              <w:rPr>
                <w:rFonts w:ascii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и </w:t>
            </w:r>
            <w:r w:rsidR="00BE684E" w:rsidRPr="00E2722A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E2722A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деятельности;</w:t>
            </w:r>
          </w:p>
          <w:p w:rsidR="008102BE" w:rsidRPr="00E2722A" w:rsidRDefault="008102BE" w:rsidP="008102BE">
            <w:pPr>
              <w:pStyle w:val="ConsPlusNormal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22A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E2722A" w:rsidRPr="00E2722A" w:rsidRDefault="008102BE" w:rsidP="00AB3D34">
            <w:pPr>
              <w:pStyle w:val="ConsPlusNormal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22A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543" w:type="dxa"/>
          </w:tcPr>
          <w:p w:rsidR="008102BE" w:rsidRPr="00D659E7" w:rsidRDefault="008102BE" w:rsidP="00E2722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2BE" w:rsidRPr="00D659E7" w:rsidRDefault="008102BE" w:rsidP="00E2722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2BE" w:rsidRPr="00D659E7" w:rsidRDefault="00E2722A" w:rsidP="00E2722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659E7">
              <w:rPr>
                <w:rFonts w:ascii="Times New Roman" w:hAnsi="Times New Roman" w:cs="Times New Roman"/>
                <w:sz w:val="24"/>
                <w:szCs w:val="24"/>
              </w:rPr>
              <w:t>Понимание сущности и значимости будущей профессии, интерес к ней</w:t>
            </w:r>
          </w:p>
          <w:p w:rsidR="00D659E7" w:rsidRPr="00D659E7" w:rsidRDefault="00D659E7" w:rsidP="00E2722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9E7" w:rsidRPr="00D659E7" w:rsidRDefault="00E2722A" w:rsidP="00E2722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659E7">
              <w:rPr>
                <w:rFonts w:ascii="Times New Roman" w:hAnsi="Times New Roman" w:cs="Times New Roman"/>
                <w:sz w:val="24"/>
                <w:szCs w:val="24"/>
              </w:rPr>
              <w:t>амостоятельный поиск и использование необходимой информации</w:t>
            </w:r>
          </w:p>
          <w:p w:rsidR="00D659E7" w:rsidRPr="00D659E7" w:rsidRDefault="00D659E7" w:rsidP="00E2722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9E7" w:rsidRPr="00D659E7" w:rsidRDefault="00D659E7" w:rsidP="00E2722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9E7" w:rsidRDefault="00D659E7" w:rsidP="00E2722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9E7" w:rsidRDefault="00D659E7" w:rsidP="00E2722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659E7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тственность за работу в команде</w:t>
            </w:r>
          </w:p>
          <w:p w:rsidR="00D659E7" w:rsidRDefault="00D659E7" w:rsidP="00E2722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9E7" w:rsidRDefault="00D659E7" w:rsidP="00E2722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информационно-коммуникационные технологии в проф. </w:t>
            </w:r>
            <w:r w:rsidR="00BE684E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E2722A" w:rsidRPr="00D659E7" w:rsidRDefault="00E2722A" w:rsidP="00E2722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:rsidR="00E2722A" w:rsidRPr="00AB3D34" w:rsidRDefault="00E2722A" w:rsidP="00E2722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B3D34">
              <w:rPr>
                <w:rFonts w:ascii="Times New Roman" w:hAnsi="Times New Roman" w:cs="Times New Roman"/>
                <w:sz w:val="24"/>
                <w:szCs w:val="24"/>
              </w:rPr>
              <w:t>устный опрос, (фронтальный, индивидуальный), (практических занятий № 1-7</w:t>
            </w:r>
            <w:r w:rsidR="00BE684E" w:rsidRPr="00AB3D34">
              <w:rPr>
                <w:rFonts w:ascii="Times New Roman" w:hAnsi="Times New Roman" w:cs="Times New Roman"/>
                <w:sz w:val="24"/>
                <w:szCs w:val="24"/>
              </w:rPr>
              <w:t>), дифференцированный</w:t>
            </w:r>
            <w:r w:rsidRPr="00AB3D34">
              <w:rPr>
                <w:rFonts w:ascii="Times New Roman" w:hAnsi="Times New Roman" w:cs="Times New Roman"/>
                <w:sz w:val="24"/>
                <w:szCs w:val="24"/>
              </w:rPr>
              <w:t xml:space="preserve"> зачет</w:t>
            </w:r>
          </w:p>
          <w:p w:rsidR="008102BE" w:rsidRPr="00D659E7" w:rsidRDefault="008102BE" w:rsidP="00E2722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D34" w:rsidTr="00AB3D34">
        <w:tc>
          <w:tcPr>
            <w:tcW w:w="3828" w:type="dxa"/>
          </w:tcPr>
          <w:p w:rsidR="00AB3D34" w:rsidRPr="009F34AE" w:rsidRDefault="00AB3D34" w:rsidP="00BE684E">
            <w:pPr>
              <w:pStyle w:val="a9"/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4A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компетенции:</w:t>
            </w:r>
          </w:p>
          <w:p w:rsidR="00AB3D34" w:rsidRDefault="00AB3D34" w:rsidP="00BE684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4AE">
              <w:rPr>
                <w:rFonts w:ascii="Times New Roman" w:hAnsi="Times New Roman" w:cs="Times New Roman"/>
                <w:b/>
                <w:sz w:val="24"/>
                <w:szCs w:val="24"/>
              </w:rPr>
              <w:t>(ПК)</w:t>
            </w:r>
          </w:p>
          <w:p w:rsidR="00D46983" w:rsidRPr="00D46983" w:rsidRDefault="00D46983" w:rsidP="00D46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9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2.2. Разрабатывать программные модули в соответствии с техническим заданием.</w:t>
            </w:r>
          </w:p>
          <w:p w:rsidR="00D46983" w:rsidRPr="00D46983" w:rsidRDefault="00D46983" w:rsidP="00D46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9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ПК.2.3. Выполнять отладку программных модулей с использованием специализированных программных средств.</w:t>
            </w:r>
          </w:p>
          <w:p w:rsidR="00D46983" w:rsidRPr="00D46983" w:rsidRDefault="00D46983" w:rsidP="00D46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9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2.4. Выполнять тестирование программных модулей.</w:t>
            </w:r>
          </w:p>
          <w:p w:rsidR="00AB3D34" w:rsidRPr="00461BFE" w:rsidRDefault="00AB3D34" w:rsidP="00EE4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hanging="1"/>
              <w:jc w:val="left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</w:pPr>
          </w:p>
        </w:tc>
        <w:tc>
          <w:tcPr>
            <w:tcW w:w="3543" w:type="dxa"/>
          </w:tcPr>
          <w:p w:rsidR="00AB3D34" w:rsidRPr="00461BFE" w:rsidRDefault="00AB3D34" w:rsidP="00BE68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D34" w:rsidRPr="00461BFE" w:rsidRDefault="00AB3D34" w:rsidP="00BE68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D34" w:rsidRPr="00461BFE" w:rsidRDefault="00AB3D34" w:rsidP="00BE68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D34" w:rsidRDefault="00AB3D34" w:rsidP="00BE68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BFE">
              <w:rPr>
                <w:rFonts w:ascii="Times New Roman" w:hAnsi="Times New Roman" w:cs="Times New Roman"/>
                <w:sz w:val="24"/>
                <w:szCs w:val="24"/>
              </w:rPr>
              <w:t>Навыки анализа проектной и технической документации</w:t>
            </w:r>
          </w:p>
          <w:p w:rsidR="00AB3D34" w:rsidRDefault="00AB3D34" w:rsidP="00BE68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D34" w:rsidRDefault="00AB3D34" w:rsidP="00BE68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D34" w:rsidRDefault="00AB3D34" w:rsidP="00BE68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BFE">
              <w:rPr>
                <w:rFonts w:ascii="Times New Roman" w:hAnsi="Times New Roman" w:cs="Times New Roman"/>
                <w:sz w:val="24"/>
                <w:szCs w:val="24"/>
              </w:rPr>
              <w:t>Оптимизация программного кода модуля</w:t>
            </w:r>
          </w:p>
          <w:p w:rsidR="00AB3D34" w:rsidRDefault="00AB3D34" w:rsidP="00BE68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D34" w:rsidRDefault="00AB3D34" w:rsidP="00BE68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D34" w:rsidRDefault="00AB3D34" w:rsidP="00BE68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D34" w:rsidRDefault="00AB3D34" w:rsidP="00BE68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BFE">
              <w:rPr>
                <w:rFonts w:ascii="Times New Roman" w:hAnsi="Times New Roman" w:cs="Times New Roman"/>
                <w:sz w:val="24"/>
                <w:szCs w:val="24"/>
              </w:rPr>
              <w:t>Разработка тестовых наборов</w:t>
            </w:r>
          </w:p>
          <w:p w:rsidR="00AB3D34" w:rsidRDefault="00AB3D34" w:rsidP="00BE68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D34" w:rsidRDefault="00AB3D34" w:rsidP="00BE68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8">
              <w:rPr>
                <w:rFonts w:ascii="Times New Roman" w:hAnsi="Times New Roman" w:cs="Times New Roman"/>
                <w:sz w:val="24"/>
                <w:szCs w:val="24"/>
              </w:rPr>
              <w:t>Адаптация ПО отраслевой направленности</w:t>
            </w:r>
          </w:p>
          <w:p w:rsidR="00AB3D34" w:rsidRDefault="00AB3D34" w:rsidP="00BE68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D34" w:rsidRPr="00BF2B28" w:rsidRDefault="00AB3D34" w:rsidP="00BE68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8">
              <w:rPr>
                <w:rFonts w:ascii="Times New Roman" w:hAnsi="Times New Roman" w:cs="Times New Roman"/>
                <w:sz w:val="24"/>
                <w:szCs w:val="24"/>
              </w:rPr>
              <w:t>Выполнение интеграции программных модулей</w:t>
            </w:r>
          </w:p>
        </w:tc>
        <w:tc>
          <w:tcPr>
            <w:tcW w:w="2557" w:type="dxa"/>
            <w:vAlign w:val="center"/>
          </w:tcPr>
          <w:p w:rsidR="00AB3D34" w:rsidRPr="00BF2B28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2B2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проверка (практических занятий № 1-7)</w:t>
            </w:r>
          </w:p>
          <w:p w:rsidR="00AB3D34" w:rsidRPr="00BF2B28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D34" w:rsidRPr="00BF2B28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B28">
              <w:rPr>
                <w:rFonts w:ascii="Times New Roman" w:hAnsi="Times New Roman" w:cs="Times New Roman"/>
                <w:bCs/>
                <w:sz w:val="24"/>
                <w:szCs w:val="24"/>
              </w:rPr>
              <w:t>Доклады, рефераты, презентации</w:t>
            </w:r>
          </w:p>
        </w:tc>
      </w:tr>
      <w:tr w:rsidR="00AB3D34" w:rsidTr="00AB3D34">
        <w:tc>
          <w:tcPr>
            <w:tcW w:w="3828" w:type="dxa"/>
          </w:tcPr>
          <w:p w:rsidR="00AB3D34" w:rsidRPr="009F34AE" w:rsidRDefault="00AB3D34" w:rsidP="00BE684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4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</w:tc>
        <w:tc>
          <w:tcPr>
            <w:tcW w:w="3543" w:type="dxa"/>
          </w:tcPr>
          <w:p w:rsidR="00AB3D34" w:rsidRPr="00BF2B28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</w:tcPr>
          <w:p w:rsidR="00AB3D34" w:rsidRPr="00BF2B28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D34" w:rsidTr="00AB3D34">
        <w:tc>
          <w:tcPr>
            <w:tcW w:w="3828" w:type="dxa"/>
          </w:tcPr>
          <w:p w:rsidR="00AB3D34" w:rsidRPr="00BF2B28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F2B28">
              <w:rPr>
                <w:rFonts w:ascii="Times New Roman" w:hAnsi="Times New Roman" w:cs="Times New Roman"/>
                <w:sz w:val="24"/>
                <w:szCs w:val="24"/>
              </w:rPr>
              <w:t xml:space="preserve">У1.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Собирать роботизированные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и отдельные компоненты АС</w:t>
            </w:r>
          </w:p>
        </w:tc>
        <w:tc>
          <w:tcPr>
            <w:tcW w:w="3543" w:type="dxa"/>
          </w:tcPr>
          <w:p w:rsidR="00AB3D34" w:rsidRPr="00BF2B28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получать информацию </w:t>
            </w:r>
            <w:r w:rsidRPr="00BF2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параметрах компьютерной системы;</w:t>
            </w:r>
          </w:p>
        </w:tc>
        <w:tc>
          <w:tcPr>
            <w:tcW w:w="2557" w:type="dxa"/>
          </w:tcPr>
          <w:p w:rsidR="00AB3D34" w:rsidRPr="00BF2B28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 </w:t>
            </w:r>
            <w:r w:rsidRPr="00BF2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(фронтальный, индивидуальный), (Тема 2.6-2.7), практическая проверка (практических занятий №6-7), тестирование, дифференцированный зачет</w:t>
            </w:r>
          </w:p>
        </w:tc>
      </w:tr>
      <w:tr w:rsidR="00AB3D34" w:rsidTr="00AB3D34">
        <w:tc>
          <w:tcPr>
            <w:tcW w:w="3828" w:type="dxa"/>
          </w:tcPr>
          <w:p w:rsidR="00AB3D34" w:rsidRPr="00BF2B28" w:rsidRDefault="00AB3D34" w:rsidP="00BE684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9F34A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543" w:type="dxa"/>
          </w:tcPr>
          <w:p w:rsidR="00AB3D34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7" w:type="dxa"/>
          </w:tcPr>
          <w:p w:rsidR="00AB3D34" w:rsidRPr="00BF2B28" w:rsidRDefault="00AB3D34" w:rsidP="00BE684E">
            <w:pPr>
              <w:ind w:left="0" w:firstLine="0"/>
              <w:jc w:val="left"/>
              <w:rPr>
                <w:bCs/>
                <w:i/>
              </w:rPr>
            </w:pPr>
          </w:p>
        </w:tc>
      </w:tr>
      <w:tr w:rsidR="00AB3D34" w:rsidTr="00AB3D34">
        <w:tc>
          <w:tcPr>
            <w:tcW w:w="3828" w:type="dxa"/>
          </w:tcPr>
          <w:p w:rsidR="00AB3D34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8">
              <w:rPr>
                <w:rFonts w:ascii="Times New Roman" w:hAnsi="Times New Roman" w:cs="Times New Roman"/>
                <w:sz w:val="24"/>
                <w:szCs w:val="24"/>
              </w:rPr>
              <w:t>З1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Основные принципы работы АС и РС</w:t>
            </w:r>
          </w:p>
          <w:p w:rsidR="00AB3D34" w:rsidRDefault="00AB3D34" w:rsidP="00BE684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AB3D34" w:rsidRPr="00BF2B28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8">
              <w:rPr>
                <w:rFonts w:ascii="Times New Roman" w:hAnsi="Times New Roman" w:cs="Times New Roman"/>
                <w:sz w:val="24"/>
                <w:szCs w:val="24"/>
              </w:rPr>
              <w:t xml:space="preserve">Знание базовых понятий </w:t>
            </w:r>
            <w:r w:rsidR="00BE684E" w:rsidRPr="00BF2B28">
              <w:rPr>
                <w:rFonts w:ascii="Times New Roman" w:hAnsi="Times New Roman" w:cs="Times New Roman"/>
                <w:sz w:val="24"/>
                <w:szCs w:val="24"/>
              </w:rPr>
              <w:t>и основных</w:t>
            </w:r>
            <w:r w:rsidRPr="00BF2B28">
              <w:rPr>
                <w:rFonts w:ascii="Times New Roman" w:hAnsi="Times New Roman" w:cs="Times New Roman"/>
                <w:sz w:val="24"/>
                <w:szCs w:val="24"/>
              </w:rPr>
              <w:t xml:space="preserve"> принципов построения архитектур вычислительных </w:t>
            </w:r>
          </w:p>
          <w:p w:rsidR="00AB3D34" w:rsidRPr="00BF2B28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</w:tcPr>
          <w:p w:rsidR="00AB3D34" w:rsidRPr="00BF2B28" w:rsidRDefault="00AB3D34" w:rsidP="00BE684E">
            <w:pPr>
              <w:ind w:left="5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8">
              <w:rPr>
                <w:rFonts w:ascii="Times New Roman" w:hAnsi="Times New Roman" w:cs="Times New Roman"/>
                <w:sz w:val="24"/>
                <w:szCs w:val="24"/>
              </w:rPr>
              <w:t>устный опрос, (фронтальный, индивидуальный), (Тема 2.2-2.4), практическая проверка (практических занятий №4-5), тестирование, проверочная работа, дифференцированный зачет</w:t>
            </w:r>
          </w:p>
          <w:p w:rsidR="00AB3D34" w:rsidRPr="00BF2B28" w:rsidRDefault="00AB3D34" w:rsidP="00BE684E">
            <w:pPr>
              <w:ind w:left="5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8">
              <w:rPr>
                <w:rFonts w:ascii="Times New Roman" w:hAnsi="Times New Roman" w:cs="Times New Roman"/>
                <w:sz w:val="24"/>
                <w:szCs w:val="24"/>
              </w:rPr>
              <w:t>Доклады, рефераты, презентации.</w:t>
            </w:r>
          </w:p>
        </w:tc>
      </w:tr>
      <w:tr w:rsidR="00AB3D34" w:rsidTr="00AB3D34">
        <w:tc>
          <w:tcPr>
            <w:tcW w:w="3828" w:type="dxa"/>
          </w:tcPr>
          <w:p w:rsidR="00AB3D34" w:rsidRDefault="00AB3D34" w:rsidP="00BE684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З2. Основные компоненты АС и РС и принципы их работы</w:t>
            </w:r>
          </w:p>
        </w:tc>
        <w:tc>
          <w:tcPr>
            <w:tcW w:w="3543" w:type="dxa"/>
          </w:tcPr>
          <w:p w:rsidR="00AB3D34" w:rsidRPr="00BF2B28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8">
              <w:rPr>
                <w:rFonts w:ascii="Times New Roman" w:hAnsi="Times New Roman" w:cs="Times New Roman"/>
                <w:sz w:val="24"/>
                <w:szCs w:val="24"/>
              </w:rPr>
              <w:t>Знание типов вычислительных систем и их архитектурных особенностей;</w:t>
            </w:r>
          </w:p>
        </w:tc>
        <w:tc>
          <w:tcPr>
            <w:tcW w:w="2557" w:type="dxa"/>
          </w:tcPr>
          <w:p w:rsidR="00AB3D34" w:rsidRPr="00BF2B28" w:rsidRDefault="00AB3D34" w:rsidP="00BE684E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8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="00BE684E" w:rsidRPr="00BF2B28">
              <w:rPr>
                <w:rFonts w:ascii="Times New Roman" w:hAnsi="Times New Roman" w:cs="Times New Roman"/>
                <w:sz w:val="24"/>
                <w:szCs w:val="24"/>
              </w:rPr>
              <w:t>опрос (</w:t>
            </w:r>
            <w:r w:rsidRPr="00BF2B28">
              <w:rPr>
                <w:rFonts w:ascii="Times New Roman" w:hAnsi="Times New Roman" w:cs="Times New Roman"/>
                <w:sz w:val="24"/>
                <w:szCs w:val="24"/>
              </w:rPr>
              <w:t>фронтальный, индивидуальный), (Тема 1.3, Тема 2.2-2.4), практическая проверка (практических занятий № 1-5), тестирование, дифференцированный зачет</w:t>
            </w:r>
          </w:p>
          <w:p w:rsidR="00AB3D34" w:rsidRPr="00BF2B28" w:rsidRDefault="00AB3D34" w:rsidP="00BE684E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8">
              <w:rPr>
                <w:rFonts w:ascii="Times New Roman" w:hAnsi="Times New Roman" w:cs="Times New Roman"/>
                <w:sz w:val="24"/>
                <w:szCs w:val="24"/>
              </w:rPr>
              <w:t>Доклады, рефераты, презентации</w:t>
            </w:r>
          </w:p>
          <w:p w:rsidR="00AB3D34" w:rsidRPr="00BF2B28" w:rsidRDefault="00AB3D34" w:rsidP="00BE684E">
            <w:pPr>
              <w:ind w:left="0" w:firstLine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D34" w:rsidTr="00AB3D34">
        <w:tc>
          <w:tcPr>
            <w:tcW w:w="3828" w:type="dxa"/>
          </w:tcPr>
          <w:p w:rsidR="00AB3D34" w:rsidRDefault="00AB3D34" w:rsidP="00BE684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З3. Основы программирования АС и РС на высоком и низком уровне</w:t>
            </w:r>
          </w:p>
        </w:tc>
        <w:tc>
          <w:tcPr>
            <w:tcW w:w="3543" w:type="dxa"/>
          </w:tcPr>
          <w:p w:rsidR="00AB3D34" w:rsidRPr="00BF2B28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8">
              <w:rPr>
                <w:rFonts w:ascii="Times New Roman" w:hAnsi="Times New Roman" w:cs="Times New Roman"/>
                <w:sz w:val="24"/>
                <w:szCs w:val="24"/>
              </w:rPr>
              <w:t>Знание организации и принципов работы основных логических блоков компьютерных систем</w:t>
            </w:r>
          </w:p>
        </w:tc>
        <w:tc>
          <w:tcPr>
            <w:tcW w:w="2557" w:type="dxa"/>
          </w:tcPr>
          <w:p w:rsidR="00AB3D34" w:rsidRPr="00BF2B28" w:rsidRDefault="00AB3D34" w:rsidP="00BE684E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8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(фронтальный, индивидуальный), (Тема 1.3), практическая проверка (практических занятий № 1-3), тестирование, дифференцированный зачет </w:t>
            </w:r>
          </w:p>
          <w:p w:rsidR="00AB3D34" w:rsidRPr="00BF2B28" w:rsidRDefault="00AB3D34" w:rsidP="00BE684E">
            <w:pPr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D34" w:rsidRPr="002244BC" w:rsidRDefault="00AB3D34" w:rsidP="00AB3D34">
      <w:pPr>
        <w:ind w:firstLineChars="303" w:firstLine="848"/>
        <w:rPr>
          <w:rFonts w:ascii="Times New Roman" w:hAnsi="Times New Roman" w:cs="Times New Roman"/>
          <w:b/>
          <w:sz w:val="28"/>
          <w:szCs w:val="28"/>
        </w:rPr>
      </w:pPr>
      <w:r w:rsidRPr="002244BC">
        <w:rPr>
          <w:rFonts w:ascii="Times New Roman" w:hAnsi="Times New Roman" w:cs="Times New Roman"/>
          <w:b/>
          <w:sz w:val="28"/>
          <w:szCs w:val="28"/>
        </w:rPr>
        <w:lastRenderedPageBreak/>
        <w:t>3 Оценка освоение учебной дисциплины</w:t>
      </w:r>
    </w:p>
    <w:p w:rsidR="00AB3D34" w:rsidRDefault="00AB3D34" w:rsidP="00AB3D34">
      <w:pPr>
        <w:ind w:firstLineChars="303" w:firstLine="848"/>
        <w:rPr>
          <w:rFonts w:ascii="Times New Roman" w:hAnsi="Times New Roman" w:cs="Times New Roman"/>
          <w:b/>
          <w:sz w:val="28"/>
          <w:szCs w:val="28"/>
        </w:rPr>
      </w:pPr>
      <w:r w:rsidRPr="002244BC">
        <w:rPr>
          <w:rFonts w:ascii="Times New Roman" w:hAnsi="Times New Roman" w:cs="Times New Roman"/>
          <w:b/>
          <w:sz w:val="28"/>
          <w:szCs w:val="28"/>
        </w:rPr>
        <w:t>3.1 Формы и методы оценивания</w:t>
      </w:r>
    </w:p>
    <w:p w:rsidR="00AB3D34" w:rsidRDefault="00AB3D34" w:rsidP="00AB3D34">
      <w:pPr>
        <w:ind w:firstLineChars="303" w:firstLine="848"/>
        <w:rPr>
          <w:rFonts w:ascii="Times New Roman" w:hAnsi="Times New Roman" w:cs="Times New Roman"/>
          <w:b/>
          <w:sz w:val="28"/>
          <w:szCs w:val="28"/>
        </w:rPr>
      </w:pPr>
    </w:p>
    <w:p w:rsidR="00AB3D34" w:rsidRDefault="00AB3D34" w:rsidP="00AB3D34">
      <w:pPr>
        <w:ind w:firstLineChars="303" w:firstLine="848"/>
        <w:rPr>
          <w:rFonts w:ascii="Times New Roman" w:hAnsi="Times New Roman" w:cs="Times New Roman"/>
          <w:b/>
          <w:sz w:val="28"/>
          <w:szCs w:val="28"/>
        </w:rPr>
      </w:pPr>
    </w:p>
    <w:p w:rsidR="00AB3D34" w:rsidRPr="009F34AE" w:rsidRDefault="00AB3D34" w:rsidP="00AB3D34">
      <w:pPr>
        <w:rPr>
          <w:rFonts w:ascii="Times New Roman" w:hAnsi="Times New Roman" w:cs="Times New Roman"/>
          <w:sz w:val="28"/>
          <w:szCs w:val="28"/>
        </w:rPr>
      </w:pPr>
      <w:r w:rsidRPr="009F34AE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оценки служат умения и знания, предусмотренные </w:t>
      </w:r>
      <w:r w:rsidRPr="009F34AE">
        <w:rPr>
          <w:rFonts w:ascii="Times New Roman" w:hAnsi="Times New Roman" w:cs="Times New Roman"/>
          <w:sz w:val="28"/>
          <w:szCs w:val="28"/>
        </w:rPr>
        <w:t xml:space="preserve">рабочей программой по </w:t>
      </w:r>
      <w:r>
        <w:rPr>
          <w:rFonts w:ascii="Times New Roman" w:hAnsi="Times New Roman" w:cs="Times New Roman"/>
          <w:sz w:val="28"/>
          <w:szCs w:val="28"/>
        </w:rPr>
        <w:t xml:space="preserve">дисциплине </w:t>
      </w:r>
      <w:r w:rsidR="00BB0E22" w:rsidRPr="00BB0E22">
        <w:rPr>
          <w:rFonts w:ascii="Times New Roman" w:hAnsi="Times New Roman" w:cs="Times New Roman"/>
          <w:sz w:val="28"/>
          <w:szCs w:val="28"/>
        </w:rPr>
        <w:t xml:space="preserve">ОП.10 </w:t>
      </w:r>
      <w:r>
        <w:rPr>
          <w:rFonts w:ascii="Times New Roman" w:hAnsi="Times New Roman" w:cs="Times New Roman"/>
          <w:sz w:val="28"/>
          <w:szCs w:val="28"/>
        </w:rPr>
        <w:t>«Основы кибернетики и робототехники».</w:t>
      </w:r>
    </w:p>
    <w:p w:rsidR="00AB3D34" w:rsidRPr="009F34AE" w:rsidRDefault="00AB3D34" w:rsidP="00AB3D34">
      <w:pPr>
        <w:rPr>
          <w:rFonts w:ascii="Times New Roman" w:hAnsi="Times New Roman" w:cs="Times New Roman"/>
          <w:sz w:val="28"/>
          <w:szCs w:val="28"/>
        </w:rPr>
      </w:pPr>
      <w:r w:rsidRPr="009F34AE">
        <w:rPr>
          <w:rFonts w:ascii="Times New Roman" w:hAnsi="Times New Roman" w:cs="Times New Roman"/>
          <w:sz w:val="28"/>
          <w:szCs w:val="28"/>
        </w:rPr>
        <w:t xml:space="preserve">Технология оценки </w:t>
      </w:r>
      <w:r w:rsidR="00BE684E" w:rsidRPr="009F34AE">
        <w:rPr>
          <w:rFonts w:ascii="Times New Roman" w:hAnsi="Times New Roman" w:cs="Times New Roman"/>
          <w:sz w:val="28"/>
          <w:szCs w:val="28"/>
        </w:rPr>
        <w:t>знаний и</w:t>
      </w:r>
      <w:r w:rsidRPr="009F34AE">
        <w:rPr>
          <w:rFonts w:ascii="Times New Roman" w:hAnsi="Times New Roman" w:cs="Times New Roman"/>
          <w:sz w:val="28"/>
          <w:szCs w:val="28"/>
        </w:rPr>
        <w:t xml:space="preserve"> умен</w:t>
      </w:r>
      <w:r>
        <w:rPr>
          <w:rFonts w:ascii="Times New Roman" w:hAnsi="Times New Roman" w:cs="Times New Roman"/>
          <w:sz w:val="28"/>
          <w:szCs w:val="28"/>
        </w:rPr>
        <w:t xml:space="preserve">ий по дисциплине </w:t>
      </w:r>
      <w:r w:rsidR="00BE684E">
        <w:rPr>
          <w:rFonts w:ascii="Times New Roman" w:hAnsi="Times New Roman" w:cs="Times New Roman"/>
          <w:sz w:val="28"/>
          <w:szCs w:val="28"/>
        </w:rPr>
        <w:t>соответствует</w:t>
      </w:r>
      <w:r w:rsidR="00BE684E" w:rsidRPr="009F34AE">
        <w:rPr>
          <w:rFonts w:ascii="Times New Roman" w:hAnsi="Times New Roman" w:cs="Times New Roman"/>
          <w:spacing w:val="-2"/>
          <w:sz w:val="28"/>
          <w:szCs w:val="28"/>
        </w:rPr>
        <w:t xml:space="preserve"> Положению</w:t>
      </w:r>
      <w:r w:rsidRPr="009F34AE">
        <w:rPr>
          <w:rFonts w:ascii="Times New Roman" w:hAnsi="Times New Roman" w:cs="Times New Roman"/>
          <w:spacing w:val="-2"/>
          <w:sz w:val="28"/>
          <w:szCs w:val="28"/>
        </w:rPr>
        <w:t xml:space="preserve"> о формах, периодичности и порядке проведения текущего контроля успеваемости и промежуточной аттестации обучающихся в ГБПОУ РО «РКСИ»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AB3D34" w:rsidRDefault="00AB3D34" w:rsidP="00AB3D34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9F34AE">
        <w:rPr>
          <w:rFonts w:ascii="Times New Roman" w:hAnsi="Times New Roman" w:cs="Times New Roman"/>
          <w:sz w:val="28"/>
          <w:szCs w:val="28"/>
        </w:rPr>
        <w:t>Контроль и оценка освоения учебной дисциплины по темам (разделам)</w:t>
      </w:r>
    </w:p>
    <w:p w:rsidR="00AB3D34" w:rsidRDefault="00AB3D34" w:rsidP="00AB3D34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-567" w:type="dxa"/>
        <w:tblLayout w:type="fixed"/>
        <w:tblLook w:val="04A0" w:firstRow="1" w:lastRow="0" w:firstColumn="1" w:lastColumn="0" w:noHBand="0" w:noVBand="1"/>
      </w:tblPr>
      <w:tblGrid>
        <w:gridCol w:w="3652"/>
        <w:gridCol w:w="1559"/>
        <w:gridCol w:w="1843"/>
        <w:gridCol w:w="1701"/>
        <w:gridCol w:w="1701"/>
      </w:tblGrid>
      <w:tr w:rsidR="00AB3D34" w:rsidTr="00BE684E">
        <w:tc>
          <w:tcPr>
            <w:tcW w:w="3652" w:type="dxa"/>
            <w:vMerge w:val="restart"/>
            <w:vAlign w:val="center"/>
          </w:tcPr>
          <w:p w:rsidR="00AB3D34" w:rsidRPr="002244BC" w:rsidRDefault="00AB3D34" w:rsidP="00BE684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BC">
              <w:rPr>
                <w:rFonts w:ascii="Times New Roman" w:hAnsi="Times New Roman" w:cs="Times New Roman"/>
                <w:b/>
                <w:sz w:val="24"/>
                <w:szCs w:val="24"/>
              </w:rPr>
              <w:t>Элемент учебной дисциплины</w:t>
            </w:r>
          </w:p>
        </w:tc>
        <w:tc>
          <w:tcPr>
            <w:tcW w:w="3402" w:type="dxa"/>
            <w:gridSpan w:val="2"/>
            <w:vAlign w:val="center"/>
          </w:tcPr>
          <w:p w:rsidR="00AB3D34" w:rsidRPr="002244BC" w:rsidRDefault="00AB3D34" w:rsidP="00BE684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3402" w:type="dxa"/>
            <w:gridSpan w:val="2"/>
            <w:vAlign w:val="center"/>
          </w:tcPr>
          <w:p w:rsidR="00AB3D34" w:rsidRPr="002244BC" w:rsidRDefault="00AB3D34" w:rsidP="00BE684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AB3D34" w:rsidTr="00BE684E">
        <w:tc>
          <w:tcPr>
            <w:tcW w:w="3652" w:type="dxa"/>
            <w:vMerge/>
            <w:vAlign w:val="center"/>
          </w:tcPr>
          <w:p w:rsidR="00AB3D34" w:rsidRPr="002244BC" w:rsidRDefault="00AB3D34" w:rsidP="00BE684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3D34" w:rsidRPr="002244BC" w:rsidRDefault="00AB3D34" w:rsidP="00BE684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контроля </w:t>
            </w:r>
            <w:r w:rsidRPr="002244BC">
              <w:rPr>
                <w:rFonts w:ascii="Times New Roman" w:hAnsi="Times New Roman" w:cs="Times New Roman"/>
                <w:sz w:val="24"/>
                <w:szCs w:val="24"/>
              </w:rPr>
              <w:t>(по темам)</w:t>
            </w:r>
          </w:p>
        </w:tc>
        <w:tc>
          <w:tcPr>
            <w:tcW w:w="1843" w:type="dxa"/>
            <w:vAlign w:val="center"/>
          </w:tcPr>
          <w:p w:rsidR="00AB3D34" w:rsidRPr="002244BC" w:rsidRDefault="00AB3D34" w:rsidP="00BE684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ОК, ПК, У, З</w:t>
            </w:r>
          </w:p>
        </w:tc>
        <w:tc>
          <w:tcPr>
            <w:tcW w:w="1701" w:type="dxa"/>
            <w:vAlign w:val="center"/>
          </w:tcPr>
          <w:p w:rsidR="00AB3D34" w:rsidRPr="002244BC" w:rsidRDefault="00AB3D34" w:rsidP="00BE684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контроля </w:t>
            </w:r>
            <w:r w:rsidRPr="002244B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разделам</w:t>
            </w:r>
            <w:r w:rsidRPr="002244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AB3D34" w:rsidRPr="002244BC" w:rsidRDefault="00AB3D34" w:rsidP="00BE684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ОК, ПК, У, З</w:t>
            </w:r>
          </w:p>
        </w:tc>
      </w:tr>
      <w:tr w:rsidR="00AB3D34" w:rsidTr="00BE684E">
        <w:tc>
          <w:tcPr>
            <w:tcW w:w="3652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9AD">
              <w:rPr>
                <w:rFonts w:ascii="Times New Roman" w:hAnsi="Times New Roman"/>
                <w:b/>
                <w:sz w:val="24"/>
                <w:szCs w:val="28"/>
              </w:rPr>
              <w:t>Раздел 1.Основы РС и АС, принципы их программирования и сборки.</w:t>
            </w:r>
          </w:p>
        </w:tc>
        <w:tc>
          <w:tcPr>
            <w:tcW w:w="1559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9AD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Дифференцированный зачет</w:t>
            </w:r>
          </w:p>
        </w:tc>
        <w:tc>
          <w:tcPr>
            <w:tcW w:w="1701" w:type="dxa"/>
          </w:tcPr>
          <w:p w:rsidR="00AB3D34" w:rsidRPr="001566F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6F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EE4EE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1, З1, З2, З3, ОК 01, ОК 02, ПК2.2-ПК2</w:t>
            </w:r>
            <w:r w:rsidR="00D469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.4</w:t>
            </w:r>
          </w:p>
        </w:tc>
      </w:tr>
      <w:tr w:rsidR="00AB3D34" w:rsidTr="00BE684E">
        <w:tc>
          <w:tcPr>
            <w:tcW w:w="3652" w:type="dxa"/>
          </w:tcPr>
          <w:p w:rsidR="00AB3D34" w:rsidRPr="001566F5" w:rsidRDefault="00AB3D34" w:rsidP="00BE684E">
            <w:pPr>
              <w:ind w:left="0" w:firstLine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66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:rsidR="00AB3D34" w:rsidRPr="001566F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6F5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понятия кибернетики и робототехники.</w:t>
            </w:r>
          </w:p>
        </w:tc>
        <w:tc>
          <w:tcPr>
            <w:tcW w:w="1559" w:type="dxa"/>
          </w:tcPr>
          <w:p w:rsidR="00AB3D34" w:rsidRPr="00806565" w:rsidRDefault="00AB3D34" w:rsidP="00BE684E">
            <w:pPr>
              <w:pStyle w:val="a9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656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1843" w:type="dxa"/>
          </w:tcPr>
          <w:p w:rsidR="00AB3D34" w:rsidRPr="00806565" w:rsidRDefault="00AB3D34" w:rsidP="00BE684E">
            <w:pPr>
              <w:pStyle w:val="21"/>
              <w:widowControl w:val="0"/>
              <w:tabs>
                <w:tab w:val="left" w:pos="317"/>
                <w:tab w:val="left" w:pos="993"/>
              </w:tabs>
              <w:ind w:left="0" w:firstLine="0"/>
              <w:rPr>
                <w:lang w:eastAsia="ar-SA"/>
              </w:rPr>
            </w:pPr>
            <w:r w:rsidRPr="00806565">
              <w:rPr>
                <w:lang w:eastAsia="ar-SA"/>
              </w:rPr>
              <w:t>З1, З2, ОК 01</w:t>
            </w:r>
            <w:r w:rsidR="00376287">
              <w:rPr>
                <w:lang w:eastAsia="ar-SA"/>
              </w:rPr>
              <w:t>, ОК 02, ОК 04</w:t>
            </w:r>
          </w:p>
          <w:p w:rsidR="00AB3D34" w:rsidRPr="00806565" w:rsidRDefault="00AB3D34" w:rsidP="00BE684E">
            <w:pPr>
              <w:pStyle w:val="a9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3D34" w:rsidTr="00BE684E">
        <w:tc>
          <w:tcPr>
            <w:tcW w:w="3652" w:type="dxa"/>
          </w:tcPr>
          <w:p w:rsidR="00AB3D34" w:rsidRPr="001566F5" w:rsidRDefault="00AB3D34" w:rsidP="00BE684E">
            <w:pPr>
              <w:ind w:left="0" w:firstLine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66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1.2</w:t>
            </w:r>
          </w:p>
          <w:p w:rsidR="00AB3D34" w:rsidRPr="001566F5" w:rsidRDefault="00AB3D34" w:rsidP="00BE684E">
            <w:pPr>
              <w:ind w:left="0" w:firstLine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66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Знакомство с семейством </w:t>
            </w:r>
            <w:r w:rsidRPr="001566F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Ar</w:t>
            </w:r>
            <w:r w:rsidRPr="001566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duino</w:t>
            </w:r>
          </w:p>
          <w:p w:rsidR="00AB3D34" w:rsidRPr="001566F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B3D34" w:rsidRPr="00806565" w:rsidRDefault="00AB3D34" w:rsidP="00BE684E">
            <w:pPr>
              <w:pStyle w:val="a9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656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Устный опрос.</w:t>
            </w:r>
          </w:p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76287" w:rsidRPr="00806565" w:rsidRDefault="00376287" w:rsidP="00376287">
            <w:pPr>
              <w:pStyle w:val="21"/>
              <w:widowControl w:val="0"/>
              <w:tabs>
                <w:tab w:val="left" w:pos="317"/>
                <w:tab w:val="left" w:pos="993"/>
              </w:tabs>
              <w:ind w:left="0" w:firstLine="0"/>
              <w:rPr>
                <w:lang w:eastAsia="ar-SA"/>
              </w:rPr>
            </w:pPr>
            <w:r w:rsidRPr="00806565">
              <w:rPr>
                <w:lang w:eastAsia="ar-SA"/>
              </w:rPr>
              <w:t>З1, З2, ОК 01</w:t>
            </w:r>
            <w:r>
              <w:rPr>
                <w:lang w:eastAsia="ar-SA"/>
              </w:rPr>
              <w:t>, ОК 02, ОК 04</w:t>
            </w:r>
          </w:p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3D34" w:rsidTr="00BE684E">
        <w:tc>
          <w:tcPr>
            <w:tcW w:w="3652" w:type="dxa"/>
          </w:tcPr>
          <w:p w:rsidR="00AB3D34" w:rsidRPr="001566F5" w:rsidRDefault="00AB3D34" w:rsidP="00BE684E">
            <w:pPr>
              <w:ind w:left="0" w:firstLine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66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1.3</w:t>
            </w:r>
          </w:p>
          <w:p w:rsidR="00AB3D34" w:rsidRPr="001566F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6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Цифровые и аналоговые входы/выходы</w:t>
            </w:r>
          </w:p>
        </w:tc>
        <w:tc>
          <w:tcPr>
            <w:tcW w:w="1559" w:type="dxa"/>
          </w:tcPr>
          <w:p w:rsidR="00AB3D34" w:rsidRPr="00806565" w:rsidRDefault="00AB3D34" w:rsidP="00BE684E">
            <w:pPr>
              <w:pStyle w:val="a9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656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Устный опрос.</w:t>
            </w:r>
          </w:p>
          <w:p w:rsidR="00AB3D34" w:rsidRPr="00806565" w:rsidRDefault="00AB3D34" w:rsidP="00806565">
            <w:pPr>
              <w:pStyle w:val="a9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656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Практические занятия 1- 3</w:t>
            </w:r>
          </w:p>
        </w:tc>
        <w:tc>
          <w:tcPr>
            <w:tcW w:w="1843" w:type="dxa"/>
          </w:tcPr>
          <w:p w:rsidR="00376287" w:rsidRPr="00806565" w:rsidRDefault="00376287" w:rsidP="00376287">
            <w:pPr>
              <w:pStyle w:val="21"/>
              <w:widowControl w:val="0"/>
              <w:tabs>
                <w:tab w:val="left" w:pos="317"/>
                <w:tab w:val="left" w:pos="993"/>
              </w:tabs>
              <w:ind w:left="0" w:firstLine="0"/>
              <w:rPr>
                <w:b/>
                <w:lang w:eastAsia="ar-SA"/>
              </w:rPr>
            </w:pPr>
            <w:r w:rsidRPr="00806565">
              <w:rPr>
                <w:lang w:eastAsia="ar-SA"/>
              </w:rPr>
              <w:t>З1, З2, ОК 01</w:t>
            </w:r>
            <w:r w:rsidR="00EE4EEF">
              <w:rPr>
                <w:lang w:eastAsia="ar-SA"/>
              </w:rPr>
              <w:t>, ОК 02, ОК 04, ПК 2</w:t>
            </w:r>
            <w:r>
              <w:rPr>
                <w:lang w:eastAsia="ar-SA"/>
              </w:rPr>
              <w:t xml:space="preserve">.1, ПК </w:t>
            </w:r>
            <w:r w:rsidR="00EE4EEF">
              <w:rPr>
                <w:lang w:eastAsia="ar-SA"/>
              </w:rPr>
              <w:t>2</w:t>
            </w:r>
            <w:r>
              <w:rPr>
                <w:lang w:eastAsia="ar-SA"/>
              </w:rPr>
              <w:t xml:space="preserve">.3, ПК </w:t>
            </w:r>
            <w:r w:rsidR="00EE4EEF">
              <w:rPr>
                <w:lang w:eastAsia="ar-SA"/>
              </w:rPr>
              <w:t>2</w:t>
            </w:r>
            <w:r>
              <w:rPr>
                <w:lang w:eastAsia="ar-SA"/>
              </w:rPr>
              <w:t>.4</w:t>
            </w:r>
          </w:p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3D34" w:rsidTr="00BE684E">
        <w:tc>
          <w:tcPr>
            <w:tcW w:w="3652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Раздел </w:t>
            </w:r>
            <w:r w:rsidRPr="005A19AD">
              <w:rPr>
                <w:rFonts w:ascii="Times New Roman" w:hAnsi="Times New Roman"/>
                <w:b/>
                <w:sz w:val="24"/>
                <w:szCs w:val="28"/>
              </w:rPr>
              <w:t>2.Программирование и сборка многосоставных устройств</w:t>
            </w:r>
          </w:p>
        </w:tc>
        <w:tc>
          <w:tcPr>
            <w:tcW w:w="1559" w:type="dxa"/>
          </w:tcPr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9AD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Дифференцированный зачет</w:t>
            </w:r>
          </w:p>
        </w:tc>
        <w:tc>
          <w:tcPr>
            <w:tcW w:w="1701" w:type="dxa"/>
          </w:tcPr>
          <w:p w:rsidR="00AB3D34" w:rsidRPr="001566F5" w:rsidRDefault="00AB3D34" w:rsidP="00EE4EEF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6F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У1, З1, З2, З3, ОК 01, ОК 02, ПК</w:t>
            </w:r>
            <w:r w:rsidR="00EE4EE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1566F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.2-ПК</w:t>
            </w:r>
            <w:r w:rsidR="00D469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2.4</w:t>
            </w:r>
            <w:bookmarkStart w:id="0" w:name="_GoBack"/>
            <w:bookmarkEnd w:id="0"/>
          </w:p>
        </w:tc>
      </w:tr>
      <w:tr w:rsidR="00AB3D34" w:rsidTr="00BE684E">
        <w:tc>
          <w:tcPr>
            <w:tcW w:w="3652" w:type="dxa"/>
            <w:tcBorders>
              <w:bottom w:val="single" w:sz="4" w:space="0" w:color="auto"/>
            </w:tcBorders>
          </w:tcPr>
          <w:p w:rsidR="00AB3D34" w:rsidRPr="001566F5" w:rsidRDefault="00AB3D34" w:rsidP="00BE684E">
            <w:pPr>
              <w:ind w:left="0" w:firstLine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66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AB3D34" w:rsidRPr="001566F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6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ООП в </w:t>
            </w:r>
            <w:r w:rsidRPr="001566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ArduinoC</w:t>
            </w:r>
          </w:p>
        </w:tc>
        <w:tc>
          <w:tcPr>
            <w:tcW w:w="1559" w:type="dxa"/>
          </w:tcPr>
          <w:p w:rsidR="00AB3D34" w:rsidRPr="00806565" w:rsidRDefault="00AB3D34" w:rsidP="00806565">
            <w:pPr>
              <w:pStyle w:val="a9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656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1843" w:type="dxa"/>
          </w:tcPr>
          <w:p w:rsidR="00376287" w:rsidRPr="00806565" w:rsidRDefault="00376287" w:rsidP="00376287">
            <w:pPr>
              <w:pStyle w:val="21"/>
              <w:widowControl w:val="0"/>
              <w:tabs>
                <w:tab w:val="left" w:pos="317"/>
                <w:tab w:val="left" w:pos="993"/>
              </w:tabs>
              <w:ind w:left="0" w:firstLine="0"/>
              <w:rPr>
                <w:lang w:eastAsia="ar-SA"/>
              </w:rPr>
            </w:pPr>
            <w:r w:rsidRPr="00806565">
              <w:rPr>
                <w:lang w:eastAsia="ar-SA"/>
              </w:rPr>
              <w:t>У1, З1, З2, З3, ПК</w:t>
            </w:r>
            <w:r w:rsidR="00EE4EEF">
              <w:rPr>
                <w:lang w:eastAsia="ar-SA"/>
              </w:rPr>
              <w:t>2</w:t>
            </w:r>
            <w:r w:rsidRPr="00806565">
              <w:rPr>
                <w:lang w:eastAsia="ar-SA"/>
              </w:rPr>
              <w:t>.2-ПК</w:t>
            </w:r>
            <w:r w:rsidR="00D46983">
              <w:rPr>
                <w:lang w:eastAsia="ar-SA"/>
              </w:rPr>
              <w:t>2.4</w:t>
            </w:r>
          </w:p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3D34" w:rsidTr="00BE684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34" w:rsidRPr="001566F5" w:rsidRDefault="00AB3D34" w:rsidP="00BE684E">
            <w:pPr>
              <w:ind w:left="0" w:firstLine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66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AB3D34" w:rsidRPr="001566F5" w:rsidRDefault="00AB3D34" w:rsidP="00BE6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6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Организация работы с серийный интерфейсом ПК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3D34" w:rsidRPr="00806565" w:rsidRDefault="00AB3D34" w:rsidP="00BE684E">
            <w:pPr>
              <w:pStyle w:val="a9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656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Устный опрос.</w:t>
            </w:r>
          </w:p>
          <w:p w:rsidR="00AB3D34" w:rsidRPr="00806565" w:rsidRDefault="00AB3D34" w:rsidP="00806565">
            <w:pPr>
              <w:pStyle w:val="a9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656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Практическое занятие 4</w:t>
            </w:r>
          </w:p>
        </w:tc>
        <w:tc>
          <w:tcPr>
            <w:tcW w:w="1843" w:type="dxa"/>
          </w:tcPr>
          <w:p w:rsidR="00AB3D34" w:rsidRPr="00806565" w:rsidRDefault="00AB3D34" w:rsidP="00BE684E">
            <w:pPr>
              <w:pStyle w:val="21"/>
              <w:widowControl w:val="0"/>
              <w:tabs>
                <w:tab w:val="left" w:pos="317"/>
                <w:tab w:val="left" w:pos="993"/>
              </w:tabs>
              <w:ind w:left="0" w:firstLine="0"/>
              <w:rPr>
                <w:lang w:eastAsia="ar-SA"/>
              </w:rPr>
            </w:pPr>
            <w:r w:rsidRPr="00806565">
              <w:rPr>
                <w:lang w:eastAsia="ar-SA"/>
              </w:rPr>
              <w:t>У1, З1, З2, З3, ПК</w:t>
            </w:r>
            <w:r w:rsidR="00EE4EEF">
              <w:rPr>
                <w:lang w:eastAsia="ar-SA"/>
              </w:rPr>
              <w:t>1</w:t>
            </w:r>
            <w:r w:rsidRPr="00806565">
              <w:rPr>
                <w:lang w:eastAsia="ar-SA"/>
              </w:rPr>
              <w:t>.2-ПК</w:t>
            </w:r>
            <w:r w:rsidR="00D46983">
              <w:rPr>
                <w:lang w:eastAsia="ar-SA"/>
              </w:rPr>
              <w:t>2.4</w:t>
            </w:r>
          </w:p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3D34" w:rsidTr="00BE684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34" w:rsidRPr="001566F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color w:val="181C26"/>
                <w:sz w:val="24"/>
                <w:szCs w:val="24"/>
              </w:rPr>
            </w:pPr>
            <w:r w:rsidRPr="001566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AB3D34" w:rsidRPr="001566F5" w:rsidRDefault="00AB3D34" w:rsidP="00BE6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6F5">
              <w:rPr>
                <w:rFonts w:ascii="Times New Roman" w:hAnsi="Times New Roman" w:cs="Times New Roman"/>
                <w:color w:val="181C26"/>
                <w:sz w:val="24"/>
                <w:szCs w:val="24"/>
              </w:rPr>
              <w:t>Битовые операции и платы расширения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3D34" w:rsidRPr="00806565" w:rsidRDefault="00AB3D34" w:rsidP="00BE684E">
            <w:pPr>
              <w:pStyle w:val="1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806565">
              <w:rPr>
                <w:i/>
                <w:iCs/>
                <w:color w:val="000000"/>
                <w:sz w:val="24"/>
                <w:szCs w:val="24"/>
              </w:rPr>
              <w:t>Устный опрос.</w:t>
            </w:r>
          </w:p>
          <w:p w:rsidR="00AB3D34" w:rsidRPr="00806565" w:rsidRDefault="00AB3D34" w:rsidP="00BE684E">
            <w:pPr>
              <w:pStyle w:val="10"/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B3D34" w:rsidRPr="00806565" w:rsidRDefault="00AB3D34" w:rsidP="00BE684E">
            <w:pPr>
              <w:widowControl w:val="0"/>
              <w:tabs>
                <w:tab w:val="left" w:pos="317"/>
                <w:tab w:val="left" w:pos="99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656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У1, З1, З2, З3</w:t>
            </w:r>
          </w:p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3D34" w:rsidTr="00BE684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34" w:rsidRPr="001566F5" w:rsidRDefault="00AB3D34" w:rsidP="00BE684E">
            <w:pPr>
              <w:ind w:left="0" w:firstLine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1566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2.4</w:t>
            </w:r>
          </w:p>
          <w:p w:rsidR="00AB3D34" w:rsidRPr="001566F5" w:rsidRDefault="00AB3D34" w:rsidP="00BE684E">
            <w:pPr>
              <w:ind w:left="0" w:firstLine="0"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66F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Датчики</w:t>
            </w:r>
            <w:r w:rsidR="00BE68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566F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температуры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3D34" w:rsidRPr="00806565" w:rsidRDefault="00AB3D34" w:rsidP="00BE684E">
            <w:pPr>
              <w:pStyle w:val="1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806565">
              <w:rPr>
                <w:i/>
                <w:iCs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1843" w:type="dxa"/>
          </w:tcPr>
          <w:p w:rsidR="00AB3D34" w:rsidRPr="00806565" w:rsidRDefault="00AB3D34" w:rsidP="00BE684E">
            <w:pPr>
              <w:widowControl w:val="0"/>
              <w:tabs>
                <w:tab w:val="left" w:pos="317"/>
                <w:tab w:val="left" w:pos="99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656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У1, З1, З2, З3</w:t>
            </w:r>
          </w:p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3D34" w:rsidTr="00BE684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34" w:rsidRPr="001566F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color w:val="181C26"/>
                <w:sz w:val="24"/>
                <w:szCs w:val="24"/>
              </w:rPr>
            </w:pPr>
            <w:r w:rsidRPr="001566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2.5</w:t>
            </w:r>
          </w:p>
          <w:p w:rsidR="00AB3D34" w:rsidRPr="001566F5" w:rsidRDefault="00AB3D34" w:rsidP="00BE684E">
            <w:pPr>
              <w:ind w:left="0" w:firstLine="0"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66F5">
              <w:rPr>
                <w:rFonts w:ascii="Times New Roman" w:hAnsi="Times New Roman" w:cs="Times New Roman"/>
                <w:color w:val="181C26"/>
                <w:sz w:val="24"/>
                <w:szCs w:val="24"/>
              </w:rPr>
              <w:t>Датчики расстояния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3D34" w:rsidRPr="00806565" w:rsidRDefault="00AB3D34" w:rsidP="00BE684E">
            <w:pPr>
              <w:pStyle w:val="1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806565">
              <w:rPr>
                <w:i/>
                <w:iCs/>
                <w:color w:val="000000"/>
                <w:sz w:val="24"/>
                <w:szCs w:val="24"/>
              </w:rPr>
              <w:t>Устный опрос.</w:t>
            </w:r>
          </w:p>
          <w:p w:rsidR="00AB3D34" w:rsidRPr="00806565" w:rsidRDefault="00AB3D34" w:rsidP="00BE684E">
            <w:pPr>
              <w:pStyle w:val="1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806565">
              <w:rPr>
                <w:i/>
                <w:iCs/>
                <w:color w:val="000000"/>
                <w:sz w:val="24"/>
                <w:szCs w:val="24"/>
              </w:rPr>
              <w:t>Практическое занятие 5</w:t>
            </w:r>
          </w:p>
        </w:tc>
        <w:tc>
          <w:tcPr>
            <w:tcW w:w="1843" w:type="dxa"/>
          </w:tcPr>
          <w:p w:rsidR="00AB3D34" w:rsidRPr="00806565" w:rsidRDefault="00AB3D34" w:rsidP="00BE684E">
            <w:pPr>
              <w:widowControl w:val="0"/>
              <w:tabs>
                <w:tab w:val="left" w:pos="317"/>
                <w:tab w:val="left" w:pos="99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656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У1, З1, З2, З3, ПК</w:t>
            </w:r>
            <w:r w:rsidR="00EE4EE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80656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.2-ПК</w:t>
            </w:r>
            <w:r w:rsidR="00D469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2.4</w:t>
            </w:r>
          </w:p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3D34" w:rsidRPr="00806565" w:rsidTr="00BE684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color w:val="181C26"/>
                <w:sz w:val="24"/>
                <w:szCs w:val="24"/>
              </w:rPr>
            </w:pPr>
            <w:r w:rsidRPr="008065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2.6</w:t>
            </w:r>
          </w:p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6565">
              <w:rPr>
                <w:rFonts w:ascii="Times New Roman" w:hAnsi="Times New Roman" w:cs="Times New Roman"/>
                <w:color w:val="181C26"/>
                <w:sz w:val="24"/>
                <w:szCs w:val="24"/>
              </w:rPr>
              <w:t>Управление движением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3D34" w:rsidRPr="00806565" w:rsidRDefault="00AB3D34" w:rsidP="00BE684E">
            <w:pPr>
              <w:pStyle w:val="a9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656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Устный опрос.</w:t>
            </w:r>
          </w:p>
          <w:p w:rsidR="00AB3D34" w:rsidRPr="00806565" w:rsidRDefault="00AB3D34" w:rsidP="00BE684E">
            <w:pPr>
              <w:pStyle w:val="a9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656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Практическое занятие 6</w:t>
            </w:r>
          </w:p>
        </w:tc>
        <w:tc>
          <w:tcPr>
            <w:tcW w:w="1843" w:type="dxa"/>
          </w:tcPr>
          <w:p w:rsidR="00AB3D34" w:rsidRPr="00806565" w:rsidRDefault="00EE4EEF" w:rsidP="00BE684E">
            <w:pPr>
              <w:pStyle w:val="21"/>
              <w:widowControl w:val="0"/>
              <w:tabs>
                <w:tab w:val="left" w:pos="317"/>
                <w:tab w:val="left" w:pos="993"/>
              </w:tabs>
              <w:ind w:left="0" w:firstLine="0"/>
              <w:rPr>
                <w:lang w:eastAsia="ar-SA"/>
              </w:rPr>
            </w:pPr>
            <w:r>
              <w:rPr>
                <w:lang w:eastAsia="ar-SA"/>
              </w:rPr>
              <w:t>У1, З1, З2, З3, ПК2</w:t>
            </w:r>
            <w:r w:rsidR="00AB3D34" w:rsidRPr="00806565">
              <w:rPr>
                <w:lang w:eastAsia="ar-SA"/>
              </w:rPr>
              <w:t>.2-ПК</w:t>
            </w:r>
            <w:r w:rsidR="00D46983">
              <w:rPr>
                <w:lang w:eastAsia="ar-SA"/>
              </w:rPr>
              <w:t>2.4</w:t>
            </w:r>
          </w:p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3D34" w:rsidTr="00BE684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color w:val="181C26"/>
                <w:sz w:val="24"/>
                <w:szCs w:val="24"/>
              </w:rPr>
            </w:pPr>
            <w:r w:rsidRPr="008065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2.7</w:t>
            </w:r>
          </w:p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6565">
              <w:rPr>
                <w:rFonts w:ascii="Times New Roman" w:hAnsi="Times New Roman" w:cs="Times New Roman"/>
                <w:color w:val="181C26"/>
                <w:sz w:val="24"/>
                <w:szCs w:val="24"/>
              </w:rPr>
              <w:t>Дистанционное управление РС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3D34" w:rsidRPr="00806565" w:rsidRDefault="00AB3D34" w:rsidP="00BE684E">
            <w:pPr>
              <w:pStyle w:val="a9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656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Устный опрос.</w:t>
            </w:r>
          </w:p>
          <w:p w:rsidR="00AB3D34" w:rsidRPr="00806565" w:rsidRDefault="00AB3D34" w:rsidP="00BE684E">
            <w:pPr>
              <w:pStyle w:val="a9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656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Практические занятия 7</w:t>
            </w:r>
          </w:p>
        </w:tc>
        <w:tc>
          <w:tcPr>
            <w:tcW w:w="1843" w:type="dxa"/>
          </w:tcPr>
          <w:p w:rsidR="00AB3D34" w:rsidRPr="00806565" w:rsidRDefault="00EE4EEF" w:rsidP="00BE684E">
            <w:pPr>
              <w:pStyle w:val="21"/>
              <w:widowControl w:val="0"/>
              <w:tabs>
                <w:tab w:val="left" w:pos="317"/>
                <w:tab w:val="left" w:pos="993"/>
              </w:tabs>
              <w:ind w:left="0" w:firstLine="0"/>
              <w:rPr>
                <w:lang w:eastAsia="ar-SA"/>
              </w:rPr>
            </w:pPr>
            <w:r>
              <w:rPr>
                <w:lang w:eastAsia="ar-SA"/>
              </w:rPr>
              <w:t>У1, З1, З2, З3, ПК2</w:t>
            </w:r>
            <w:r w:rsidR="00AB3D34" w:rsidRPr="00806565">
              <w:rPr>
                <w:lang w:eastAsia="ar-SA"/>
              </w:rPr>
              <w:t>.2-ПК</w:t>
            </w:r>
            <w:r w:rsidR="00D46983">
              <w:rPr>
                <w:lang w:eastAsia="ar-SA"/>
              </w:rPr>
              <w:t>2.4</w:t>
            </w:r>
          </w:p>
          <w:p w:rsidR="00AB3D34" w:rsidRPr="00806565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B3D34" w:rsidRPr="002244BC" w:rsidRDefault="00AB3D34" w:rsidP="00BE684E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B3D34" w:rsidRDefault="00AB3D34" w:rsidP="00AB3D34">
      <w:pPr>
        <w:ind w:firstLineChars="303" w:firstLine="848"/>
        <w:rPr>
          <w:rFonts w:ascii="Times New Roman" w:hAnsi="Times New Roman" w:cs="Times New Roman"/>
          <w:b/>
          <w:sz w:val="28"/>
          <w:szCs w:val="28"/>
        </w:rPr>
      </w:pPr>
    </w:p>
    <w:p w:rsidR="00AB3D34" w:rsidRDefault="00AB3D34" w:rsidP="00AB3D34">
      <w:pPr>
        <w:ind w:firstLineChars="303" w:firstLine="848"/>
        <w:rPr>
          <w:rFonts w:ascii="Times New Roman" w:hAnsi="Times New Roman" w:cs="Times New Roman"/>
          <w:b/>
          <w:sz w:val="28"/>
          <w:szCs w:val="28"/>
        </w:rPr>
      </w:pPr>
    </w:p>
    <w:p w:rsidR="00AB3D34" w:rsidRDefault="00AB3D34" w:rsidP="00AB3D34">
      <w:pPr>
        <w:ind w:firstLineChars="303" w:firstLine="84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 Задания для оценки освоения учебной дисциплины</w:t>
      </w:r>
    </w:p>
    <w:p w:rsidR="00AB3D34" w:rsidRDefault="00AB3D34" w:rsidP="00AB3D34">
      <w:pPr>
        <w:ind w:firstLineChars="303" w:firstLine="84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3.2.1 Задания для оценки знаний и умений в ходе проведения текущего контроля</w:t>
      </w:r>
    </w:p>
    <w:p w:rsidR="00AB3D34" w:rsidRDefault="00AB3D34" w:rsidP="00AB3D34">
      <w:pPr>
        <w:ind w:firstLineChars="303" w:firstLine="848"/>
        <w:rPr>
          <w:rFonts w:ascii="Times New Roman" w:hAnsi="Times New Roman" w:cs="Times New Roman"/>
          <w:b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BE684E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Тема 1.1 Основные понятия кибернетики и робототехники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1. Что такое кибернетика и каковы ее основные цели?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2. Какие основные принципы и законы лежат в основе кибернетики?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3. Что такое обратная связь и каково ее значение в кибернетических системах?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4. Объясните концепцию «черного ящика» в кибернетике.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5. Каким образом кибернетика связана с теорией информации и управления?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6. Какие основные компоненты входят в состав типичной кибернетической системы?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7. Каковы ключевые особенности и характеристики робототехники как прикладной области кибернетики?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8. Что такое искусственный интеллект и каким образом он связан с кибернетикой и робототехникой?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9. Какие основные задачи и функции могут выполнять современные роботы?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10. Какие этические и социальные аспекты необходимо учитывать при развитии кибернетики и робототехники?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1. Точность и полнота ответа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раскрывает все аспекты вопроса, демонстрируя глубокое и всестороннее понимание темы.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 xml:space="preserve">- Оценка 4: Ответ раскрывает основные аспекты вопроса, но может не хватать некоторых деталей или нюансов.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частично раскрывает суть вопроса, но упускает ключевые моменты или содержит неточности.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поверхностный, не раскрывает сущность вопроса, содержит грубые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2. Логичность и структурированность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четко структурирован, логически выстроен и легко воспринимается.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в целом логичен и структурирован, но может содержать небольшие логические переходы.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имеет нарушения в логике или структуре, что затрудняет его восприятие.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хаотичен, в нем отсутствует логическая последовательность.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3. Использование терминологии и концепций кибернетики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свободное владение специальной терминологией и правильное применение ключевых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использует основную терминологию и концепции кибернетики, но может допускать незначительные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содержит ограниченное использование терминологии, с ошибками в понимании некоторых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не использует корректно терминологию и концепции кибернетики.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4. Способность анализировать и критически мыслить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глубокий анализ, сравнения и выводы, рассматривает вопрос с разных сторон.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содержит анализ и выводы, но может не раскрывать все аспекты или не быть полностью обоснованным.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в основном описывает факты, слабо анализирует и критически оценивает вопрос.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Оценка 2: Ответ не содержит анализа и критического мышления, ограничивается простым перечислением.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ab/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Тема 1.2 Знакомство с семейством Arduino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BE684E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ОК 04. Эффективно взаимодействовать и работать в коллективе и команде;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1. Что такое Arduino и какова его основная концепция?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2. Какие основные компоненты входят в состав типичной платформы Arduino?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3. Какие типы плат Arduino существуют и чем они различаются?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4. Какие основные возможности и функциональные возможности предоставляет Arduino?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5. Как устроена и как работает внутренняя архитектура платформы Arduino?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6. Какие типы датчиков и исполнительных устройств могут быть подключены к Arduino?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7. Как организована среда разработки и процесс программирования Arduino?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8. Каковы основные принципы и особенности языка программирования для Arduino?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9. Какие примеры практических применений и проектов можно реализовать с помощью Arduino?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10. Какие перспективы и тенденции развития существуют в области технологий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1. Точность и полнота ответа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раскрывает все аспекты вопроса, демонстрируя глубокое и всестороннее понимание темы.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раскрывает основные аспекты вопроса, но может не хватать некоторых деталей или нюансов.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частично раскрывает суть вопроса, но упускает ключевые моменты или содержит неточности.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поверхностный, не раскрывает сущность вопроса, содержит грубые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2. Логичность и структурированность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четко структурирован, логически выстроен и легко воспринимается.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в целом логичен и структурирован, но может содержать небольшие логические переходы.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имеет нарушения в логике или структуре, что затрудняет его восприятие.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хаотичен, в нем отсутствует логическая последовательность.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 xml:space="preserve">3. Использование терминологии и концепций кибернетики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свободное владение специальной терминологией и правильное применение ключевых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использует основную терминологию и концепции кибернетики, но может допускать незначительные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содержит ограниченное использование терминологии, с ошибками в понимании некоторых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не использует корректно терминологию и концепции кибернетики.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4. Способность анализировать и критически мыслить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глубокий анализ, сравнения и выводы, рассматривает вопрос с разных сторон.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содержит анализ и выводы, но может не раскрывать все аспекты или не быть полностью обоснованным.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в основном описывает факты, слабо анализирует и критически оценивает вопрос.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Оценка 2: Ответ не содержит анализа и критического мышления, ограничивается простым перечислением.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Тема 1.3 Цифровые и аналоговые входы/выходы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BE684E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ПK 2.1. Проектировать модули программного обеспечения. 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IIK 2.2. Разрабатывать модули программного обеспечения. 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2.3. Выполнять интеграцию модулей и компонентов программного обеспечения.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2.4. Выполнять тестирование и отладку программного обеспечения.</w:t>
      </w:r>
    </w:p>
    <w:p w:rsidR="00806565" w:rsidRPr="00806565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2.5. Осуществлять документирование программных модулей программного обеспечения.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1. Что такое цифровые входы/выходы и как они работают в Arduino?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2. Каковы основные режимы работы цифровых входов/выходов (INPUT, OUTPUT, INPUT_PULLUP)?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3. Как осуществляется чтение и запись значений на цифровых входах/выходах?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4. Как можно реализовать управление различными цифровыми устройствами (светодиоды, реле, двигатели) с помощью Arduino?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5. Что такое аналоговые входы/выходы и чем они отличаются от цифровых?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 xml:space="preserve">6. Как происходит измерение аналоговых сигналов с помощью Arduino?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7. Как можно использовать аналоговые входы для подключения различных датчиков? 8. Каким образом осуществляется генерация аналоговых сигналов с помощью ШИМ-выходов?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9. Как можно управлять аналоговыми устройствами (сервоприводы, ШИМ-регуляторы) с помощью Arduino?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10. Какие существуют особенности и ограничения при работе с цифровыми и аналоговыми входами/выходами в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1. Точность и полнота ответа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раскрывает все аспекты вопроса, демонстрируя глубокое и всестороннее понимание темы.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раскрывает основные аспекты вопроса, но может не хватать некоторых деталей или нюансов.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частично раскрывает суть вопроса, но упускает ключевые моменты или содержит неточности.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поверхностный, не раскрывает сущность вопроса, содержит грубые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2. Логичность и структурированность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четко структурирован, логически выстроен и легко воспринимается.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в целом логичен и структурирован, но может содержать небольшие логические переходы.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имеет нарушения в логике или структуре, что затрудняет его восприятие.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хаотичен, в нем отсутствует логическая последовательность.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3. Использование терминологии и концепций кибернетики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свободное владение специальной терминологией и правильное применение ключевых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использует основную терминологию и концепции кибернетики, но может допускать незначительные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содержит ограниченное использование терминологии, с ошибками в понимании некоторых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не использует корректно терминологию и концепции кибернетики.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4. Способность анализировать и критически мыслить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глубокий анализ, сравнения и выводы, рассматривает вопрос с разных сторон.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 xml:space="preserve">- Оценка 4: Ответ содержит анализ и выводы, но может не раскрывать все аспекты или не быть полностью обоснованным.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в основном описывает факты, слабо анализирует и критически оценивает вопрос.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Оценка 2: Ответ не содержит анализа и критического мышления, ограничивается простым перечислением.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Практическое занятие №1. Сборка простейших устройств на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BE684E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ПK 2.1. Проектировать модули программного обеспечения. 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IIK 2.2. Разрабатывать модули программного обеспечения. 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2.3. Выполнять интеграцию модулей и компонентов программного обеспечения.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2.4. Выполнять тестирование и отладку программного обеспечения.</w:t>
      </w:r>
    </w:p>
    <w:p w:rsidR="00806565" w:rsidRPr="00806565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2.5. Осуществлять документирование программных модулей программного обеспечения.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1. Познакомиться с основными компонентами платформы Arduino и принципами их подключения.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2. Освоить основы программирования Arduino, научиться писать простые скетчи для управления входами и выходами.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Собрать и протестировать несколько простых устройств на базе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Конкретное задание для выполнения: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Студенту необходимо собрать и запрограммировать следующие устройства на базе Arduino: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1. Мигающий светодиод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2. Управление светодиодом кнопкой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Измерение аналогового сигнала с потенциометра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Ход выполнения: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Мигающий светодиод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Подключите светодиод к цифровому выходу Arduino (например, к порту 13).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Напишите скетч, который будет включать и выключать светодиод с определенной периодичностью: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Язык C++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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ledPin = 13; // Порт, к которому подключен светодиод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void setup()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pinMode(ledPin, OUTPUT); // Настраиваем порт как выход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void loop()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digitalWrite(ledPin, HIGH); // Включаем светодиод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delay(1000); // Ждем 1 секунду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digitalWrite(ledPin, LOW); // Выключаем светодиод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delay(1000); // Ждем 1 секунду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Управление светодиодом кнопкой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Подключите светодиод к цифровому выходу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Подключите кнопку к цифровому входу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Напишите скетч, который будет включать и выключать светодиод при нажатии на кнопку: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C++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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ledPin = 13; // Порт, к которому подключен светодиод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buttonPin = 2; // Порт, к которому подключена кнопка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void setup()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pinMode(ledPin, OUTPUT); // Настраиваем порт светодиода как выход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pinMode(buttonPin, INPUT_PULLUP); // Настраиваем порт кнопки как вход с подтягивающим резистором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void loop()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if (digitalRead(buttonPin) == LOW) { // </w:t>
      </w:r>
      <w:r w:rsidRPr="00806565">
        <w:rPr>
          <w:rFonts w:ascii="Times New Roman" w:hAnsi="Times New Roman" w:cs="Times New Roman"/>
          <w:sz w:val="28"/>
          <w:szCs w:val="28"/>
        </w:rPr>
        <w:t>Если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кнопка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нажата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  digitalWrite(ledPin, !digitalRead(ledPin)); // </w:t>
      </w:r>
      <w:r w:rsidRPr="00806565">
        <w:rPr>
          <w:rFonts w:ascii="Times New Roman" w:hAnsi="Times New Roman" w:cs="Times New Roman"/>
          <w:sz w:val="28"/>
          <w:szCs w:val="28"/>
        </w:rPr>
        <w:t>Инвертируем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состояние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светодиода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</w:t>
      </w:r>
      <w:r w:rsidRPr="00806565">
        <w:rPr>
          <w:rFonts w:ascii="Times New Roman" w:hAnsi="Times New Roman" w:cs="Times New Roman"/>
          <w:sz w:val="28"/>
          <w:szCs w:val="28"/>
        </w:rPr>
        <w:t>delay(200); // Задержка, чтобы избежать дребезга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Измерение аналогового сигнала с потенциометра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Подключите потенциометр к аналоговому входу Arduino (например, к порту A0).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Напишите скетч, который будет считывать значение с потенциометра и отображать его на последовательном порту: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C++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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potPin = A0; // Порт, к которому подключен потенциометр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void setup()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Serial.begin(9600); // Инициализируем последовательный порт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void loop()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int potValue = analogRead(potPin); // Считываем значение с потенциометра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Serial.println(potValue); // Выводим значение в последовательный порт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delay(100); // Небольшая задержка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Подключите Arduino к компьютеру и откройте Монитор последовательного порта, чтобы наблюдать изменение значения при вращении потенциометра.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По итогам выполнения практической работы студент должен: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Собрать и протестировать указанные устройства на базе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Написать рабочие скетчи для управления цифровыми и аналоговыми входами/выходами.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Продемонстрировать работоспособность собранных устройств.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Подготовить отчет, включающий описание хода работы, фрагменты кода и результаты тестирования.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5 (отлично):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Все три устройства (мигающий светодиод, управление светодиодом кнопкой, измерение аналогового сигнала) собраны и работают безошибочно.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свободно владеет терминологией, понимает принципы работы компонентов и правильно их применяет.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Скетчи написаны без ошибок, логично структурированы и демонстрируют глубокое понимание программирования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способен объяснить принцип работы собранных устройств, провести их тестирование и дать адекватную оценку результатам.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оформлен аккуратно, содержит подробное описание хода выполнения, фрагменты кода и вывод.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4 (хорошо):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Все три устройства собраны и работают, но могут быть незначительные неточности в сборке или подключении.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владеет основной терминологией и понимает принципы работы компонентов, но могут быть небольшие пробелы.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Скетчи написаны с незначительными ошибками, в целом логичны и демонстрируют хорошее понимание программирования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в основном может объяснить принцип работы собранных устройств, провести их тестирование и дать адекватную оценку.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оформлен аккуратно, содержит описание хода выполнения, фрагменты кода и вывод.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3 (удовлетворительно):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Два из трех устройств собраны и работают, но с ошибками или неточностями.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владеет ограниченной терминологией и имеет пробелы в понимании принципов работы компонентов.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Скетчи содержат ошибки, логика и структура программ нарушена, демонстрируют ограниченное понимание программирования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может поверхностно объяснить принцип работы собранных устройств, но испытывает трудности с тестированием и оценкой результатов.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содержит неполное описание хода выполнения, фрагменты кода и вывод.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2 (неудовлетворительно):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Менее двух устройств собраны и работают, или устройства собраны с грубыми ошибками.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не владеет основной терминологией и не понимает принципы работы компонентов.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Скетчи содержат множество ошибок, демонстрируют отсутствие понимания программирования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4. Студент не может объяснить принцип работы собранных устройств, не способен провести тестирование и дать адекватную оценку.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отсутствует или содержит минимальную информацию.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Практическое занятие №2. Обработка аналогового и цифрового сигнала.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BE684E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ПK 2.1. Проектировать модули программного обеспечения. 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IIK 2.2. Разрабатывать модули программного обеспечения. 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2.3. Выполнять интеграцию модулей и компонентов программного обеспечения.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2.4. Выполнять тестирование и отладку программного обеспечения.</w:t>
      </w:r>
    </w:p>
    <w:p w:rsidR="00806565" w:rsidRPr="00806565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2.5. Осуществлять документирование программных м</w:t>
      </w:r>
      <w:r>
        <w:rPr>
          <w:rFonts w:ascii="Times New Roman" w:hAnsi="Times New Roman" w:cs="Times New Roman"/>
          <w:sz w:val="28"/>
          <w:szCs w:val="28"/>
        </w:rPr>
        <w:t>одулей программного обеспечения</w:t>
      </w:r>
      <w:r w:rsidR="00806565" w:rsidRPr="00806565">
        <w:rPr>
          <w:rFonts w:ascii="Times New Roman" w:hAnsi="Times New Roman" w:cs="Times New Roman"/>
          <w:sz w:val="28"/>
          <w:szCs w:val="28"/>
        </w:rPr>
        <w:t>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Цели: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Изучить методы обработки аналоговых сигналов с помощью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Освоить технику обработки цифровых сигналов, в том числе с использованием логических операций.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Научиться создавать программы, реагирующие на изменение входных сигналов.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Конкретное задание для выполнения: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Студенту необходимо выполнить следующие задачи: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Разработать программу, измеряющую и отображающую значение аналогового сигнала с датчика.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Создать программу, контролирующую состояние цифровых входов и управляющую цифровыми выходами.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Реализовать программу, использующую логические операции для обработки цифровых сигналов.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Ход выполнения: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Измерение и отображение аналогового сигнала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Подключите аналоговый датчик (например, потенциометр) к аналоговому входу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Напишите скетч, который будет считывать значение с датчика и отображать его на последовательном порту: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C++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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sensorPin = A0; // Порт, к которому подключен датчик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void setup()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Serial.begin(9600); // Инициализируем последовательный порт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void loop()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int sensorValue = analogRead(sensorPin); // </w:t>
      </w:r>
      <w:r w:rsidRPr="00806565">
        <w:rPr>
          <w:rFonts w:ascii="Times New Roman" w:hAnsi="Times New Roman" w:cs="Times New Roman"/>
          <w:sz w:val="28"/>
          <w:szCs w:val="28"/>
        </w:rPr>
        <w:t>Считываем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значение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с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датчика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806565">
        <w:rPr>
          <w:rFonts w:ascii="Times New Roman" w:hAnsi="Times New Roman" w:cs="Times New Roman"/>
          <w:sz w:val="28"/>
          <w:szCs w:val="28"/>
        </w:rPr>
        <w:t>Serial.println(sensorValue); // Выводим значение в последовательный порт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delay(100); // Небольшая задержка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Контроль цифровых входов и управление выходами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Подключите кнопку к цифровому входу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Подключите светодиод к цифровому выходу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Напишите скетч, который будет контролировать состояние кнопки и управлять включением/выключением светодиода: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C++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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buttonPin = 2; // Порт, к которому подключена кнопка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ledPin = 13; // Порт, к которому подключен светодиод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void setup()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pinMode(buttonPin, INPUT_PULLUP); // Настраиваем порт кнопки как вход с подтягивающим резистором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pinMode(ledPin, OUTPUT); // Настраиваем порт светодиода как выход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void loop()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if (digitalRead(buttonPin) == LOW) { // </w:t>
      </w:r>
      <w:r w:rsidRPr="00806565">
        <w:rPr>
          <w:rFonts w:ascii="Times New Roman" w:hAnsi="Times New Roman" w:cs="Times New Roman"/>
          <w:sz w:val="28"/>
          <w:szCs w:val="28"/>
        </w:rPr>
        <w:t>Если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кнопка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нажата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  digitalWrite(ledPin, HIGH); // </w:t>
      </w:r>
      <w:r w:rsidRPr="00806565">
        <w:rPr>
          <w:rFonts w:ascii="Times New Roman" w:hAnsi="Times New Roman" w:cs="Times New Roman"/>
          <w:sz w:val="28"/>
          <w:szCs w:val="28"/>
        </w:rPr>
        <w:t>Включаем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светодиод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} else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digitalWrite(ledPin, LOW); // </w:t>
      </w:r>
      <w:r w:rsidRPr="00806565">
        <w:rPr>
          <w:rFonts w:ascii="Times New Roman" w:hAnsi="Times New Roman" w:cs="Times New Roman"/>
          <w:sz w:val="28"/>
          <w:szCs w:val="28"/>
        </w:rPr>
        <w:t>Выключаем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светодиод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806565">
        <w:rPr>
          <w:rFonts w:ascii="Times New Roman" w:hAnsi="Times New Roman" w:cs="Times New Roman"/>
          <w:sz w:val="28"/>
          <w:szCs w:val="28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Использование логических операций для обработки цифровых сигналов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Подключите два переключателя к цифровым входам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Напишите скетч, который будет контролировать состояние переключателей и управлять выходами в соответствии с логической схемой: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C++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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switch1Pin = 2; // Порт, к которому подключен первый переключатель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switch2Pin = 3; // Порт, к которому подключен второй переключатель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ledPin1 = 13; // Порт, к которому подключен первый светодиод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ledPin2 = 12; // Порт, к которому подключен второй светодиод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void setup()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pinMode(switch1Pin, INPUT_PULLUP); // Настраиваем порты переключателей как входы с подтягивающими резисторами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pinMode(switch2Pin, INPUT_PULLUP);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pinMode(ledPin1, OUTPUT); // Настраиваем порты светодиодов как выходы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>pinMode(ledPin2, OUTPUT);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void loop()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806565">
        <w:rPr>
          <w:rFonts w:ascii="Times New Roman" w:hAnsi="Times New Roman" w:cs="Times New Roman"/>
          <w:sz w:val="28"/>
          <w:szCs w:val="28"/>
        </w:rPr>
        <w:t>bool switch1State = digitalRead(switch1Pin); // Считываем состояние первого переключателя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bool switch2State = digitalRead(switch2Pin); // Считываем состояние второго переключателя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// Управляем светодиодами в соответствии с логической схемой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>digitalWrite(ledPin1, switch1State &amp;&amp; !switch2State);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digitalWrite(ledPin2, !switch1State || switch2State);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806565">
        <w:rPr>
          <w:rFonts w:ascii="Times New Roman" w:hAnsi="Times New Roman" w:cs="Times New Roman"/>
          <w:sz w:val="28"/>
          <w:szCs w:val="28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По итогам выполнения практической работы студент должен: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Собрать и протестировать устройства, используемые в задании.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Написать программы для обработки аналогового и цифрового сигнала.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- Продемонстрировать работоспособность разработанных программ.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Подготовить отчет, включающий описание хода работы, фрагменты кода и результаты тестирования.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5 (отлично):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Все три задачи (измерение и отображение аналогового сигнала, контроль цифровых входов и управление выходами, использование логических операций) выполнены безошибочно.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демонстрирует глубокое понимание принципов работы с аналоговыми и цифровыми сигналами, свободно владеет соответствующей терминологией.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Программный код написан грамотно, структурирован, не содержит ошибок и демонстрирует отличные навыки программирования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способен объяснить принцип работы разработанных программ, провести их тестирование и дать адекватную оценку результатам.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оформлен аккуратно, содержит подробное описание хода выполнения, фрагменты кода и вывод.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4 (хорошо):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Все три задачи выполнены, но могут быть незначительные ошибки или неточности в реализации.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в целом понимает принципы работы с аналоговыми и цифровыми сигналами, владеет основной терминологией.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Программный код написан с небольшими ошибками, но в целом логичен и демонстрирует хорошие навыки программирования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в основном может объяснить принцип работы разработанных программ, провести их тестирование и дать адекватную оценку.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оформлен аккуратно, содержит описание хода выполнения, фрагменты кода и вывод.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3 (удовлетворительно):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Две из трех задач выполнены, но с ошибками или неточностями.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демонстрирует ограниченное понимание принципов работы с аналоговыми и цифровыми сигналами, имеет пробелы в терминологии.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Программный код содержит ошибки, логика и структура программ нарушены, демонстрирует ограниченные навыки программирования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может поверхностно объяснить принцип работы разработанных программ, но испытывает трудности с тестированием и оценкой результатов.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содержит неполное описание хода выполнения, фрагменты кода и вывод.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2 (неудовлетворительно):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1. Менее двух задач выполнены, или задачи выполнены с грубыми ошибками.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не демонстрирует понимания принципов работы с аналоговыми и цифровыми сигналами, не владеет соответствующей терминологией.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Программный код содержит множество ошибок, демонстрирует отсутствие навыков программирования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не может объяснить принцип работы разработанных программ, не способен провести их тестирование и дать адекватную оценку.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отсутствует или содержит минимальную информацию.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Практическое занятие №3. Работа со звуком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BE684E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ПK 2.1. Проектировать модули программного обеспечения. 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IIK 2.2. Разрабатывать модули программного обеспечения. 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2.3. Выполнять интеграцию модулей и компонентов программного обеспечения.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2.4. Выполнять тестирование и отладку программного обеспечения.</w:t>
      </w:r>
    </w:p>
    <w:p w:rsidR="00806565" w:rsidRPr="00806565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2.5. Осуществлять документирование программных модулей программного обеспечения.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Цели: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Ознакомиться с возможностями использования Arduino для воспроизведения и обработки звуковых сигналов.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Освоить методы генерации простых звуковых эффектов и мелодий.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Научиться использовать звук для создания интерактивных устройств на базе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Конкретное задание для выполнения: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Студенту необходимо выполнить следующие задачи: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Создать программу, воспроизводящую простую мелодию.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Разработать программу, генерирующую различные звуковые эффекты в ответ на нажатие кнопки.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Реализовать устройство, использующее звук для индикации состояния (например, использование звукового сигнала при достижении определенного порогового значения).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Ход выполнения: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Воспроизведение простой мелодии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 xml:space="preserve">   - Подключите динамик или пьезоэлектрический элемент к цифровому выходу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Напишите скетч, который будет воспроизводить простую мелодию: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C++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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speakerPin = 9; // Порт, к которому подключен динамик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// Массив нот и их длительностей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melody[] = { 262, 294, 330, 349 };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>int noteDurations[] = { 4, 4, 4, 4 };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void setup()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pinMode(speakerPin, OUTPUT);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void loop()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for (int thisNote = 0; thisNote &lt; 4; thisNote++)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  // </w:t>
      </w:r>
      <w:r w:rsidRPr="00806565">
        <w:rPr>
          <w:rFonts w:ascii="Times New Roman" w:hAnsi="Times New Roman" w:cs="Times New Roman"/>
          <w:sz w:val="28"/>
          <w:szCs w:val="28"/>
        </w:rPr>
        <w:t>Рассчитываем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длительность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ноты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  int noteDuration = 1000 / noteDurations[thisNote];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  tone(speakerPin, melody[thisNote], noteDuration);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  // </w:t>
      </w:r>
      <w:r w:rsidRPr="00806565">
        <w:rPr>
          <w:rFonts w:ascii="Times New Roman" w:hAnsi="Times New Roman" w:cs="Times New Roman"/>
          <w:sz w:val="28"/>
          <w:szCs w:val="28"/>
        </w:rPr>
        <w:t>Пауза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между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нотами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  int pauseBetweenNotes = noteDuration * 1.30;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  delay(pauseBetweenNotes);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  // </w:t>
      </w:r>
      <w:r w:rsidRPr="00806565">
        <w:rPr>
          <w:rFonts w:ascii="Times New Roman" w:hAnsi="Times New Roman" w:cs="Times New Roman"/>
          <w:sz w:val="28"/>
          <w:szCs w:val="28"/>
        </w:rPr>
        <w:t>Выключаем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звук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  noTone(speakerPin);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806565">
        <w:rPr>
          <w:rFonts w:ascii="Times New Roman" w:hAnsi="Times New Roman" w:cs="Times New Roman"/>
          <w:sz w:val="28"/>
          <w:szCs w:val="28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// Ждем немного перед повтором мелодии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delay(2000);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Генерация звуковых эффектов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Подключите динамик или пьезоэлектрический элемент к цифровому выходу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Подключите кнопку к цифровому входу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Напишите скетч, который будет генерировать различные звуковые эффекты при нажатии кнопки: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C++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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speakerPin = 9; // Порт, к которому подключен динамик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buttonPin = 2; // Порт, к которому подключена кнопка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>void setup()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pinMode(speakerPin, OUTPUT);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pinMode(buttonPin, INPUT_PULLUP);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void loop()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if (digitalRead(buttonPin) == LOW) { // </w:t>
      </w:r>
      <w:r w:rsidRPr="00806565">
        <w:rPr>
          <w:rFonts w:ascii="Times New Roman" w:hAnsi="Times New Roman" w:cs="Times New Roman"/>
          <w:sz w:val="28"/>
          <w:szCs w:val="28"/>
        </w:rPr>
        <w:t>Если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кнопка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нажата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806565">
        <w:rPr>
          <w:rFonts w:ascii="Times New Roman" w:hAnsi="Times New Roman" w:cs="Times New Roman"/>
          <w:sz w:val="28"/>
          <w:szCs w:val="28"/>
        </w:rPr>
        <w:t>// Воспроизводим различные звуковые эффекты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  tone(speakerPin, 1000, 100); // Короткий пищащий звук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  delay(200);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  tone(speakerPin, 500, 500); // Более длинный низкий звук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  delay(1000);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Использование звука для индикации состояния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Подключите датчик (например, датчик температуры) к аналоговому входу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Подключите динамик или пьезоэлектрический элемент к цифровому выходу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Напишите скетч, который будет измерять значение датчика и подавать звуковой сигнал, если значение превышает определенный порог: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C++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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speakerPin = 9; // Порт, к которому подключен динамик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sensorPin = A0; // Порт, к которому подключен датчик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threshold = 500; // Пороговое значение для звукового сигнала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>void setup()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pinMode(speakerPin, OUTPUT);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void loop()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int sensorValue = analogRead(sensorPin); // </w:t>
      </w:r>
      <w:r w:rsidRPr="00806565">
        <w:rPr>
          <w:rFonts w:ascii="Times New Roman" w:hAnsi="Times New Roman" w:cs="Times New Roman"/>
          <w:sz w:val="28"/>
          <w:szCs w:val="28"/>
        </w:rPr>
        <w:t>Считываем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значение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датчика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806565">
        <w:rPr>
          <w:rFonts w:ascii="Times New Roman" w:hAnsi="Times New Roman" w:cs="Times New Roman"/>
          <w:sz w:val="28"/>
          <w:szCs w:val="28"/>
        </w:rPr>
        <w:t>if (sensorValue &gt; threshold) { // Если значение превышает порог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  tone(speakerPin, 2000, 500); // Воспроизводим звуковой сигнал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} else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  noTone(speakerPin); // Выключаем звук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delay(100); // Небольшая задержка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По итогам выполнения практической работы студент должен: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Собрать и протестировать устройства, используемые в задании.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Написать программы для воспроизведения мелодий, генерации звуковых эффектов и использования звука для индикации состояния.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Продемонстрировать работоспособность разработанных программ.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Подготовить отчет, включающий описание хода работы, фрагменты кода и результаты тестирования.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5 (отлично):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Все три задачи (воспроизведение простой мелодии, генерация звуковых эффектов, использование звука для индикации состояния) выполнены безошибочно.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демонстрирует глубокое понимание принципов работы с аудио в Arduino, свободно владеет соответствующей терминологией.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Программный код написан грамотно, структурирован, не содержит ошибок и демонстрирует отличные навыки программирования.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способен объяснить принцип работы разработанных программ, провести их тестирование и дать адекватную оценку результатам.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оформлен аккуратно, содержит подробное описание хода выполнения, фрагменты кода и вывод.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4 (хорошо):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Все три задачи выполнены, но могут быть незначительные ошибки или неточности в реализации.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в целом понимает принципы работы с аудио в Arduino, владеет основной терминологией.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3. Программный код написан с небольшими ошибками, но в целом логичен и демонстрирует хорошие навыки программирования.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в основном может объяснить принцип работы разработанных программ, провести их тестирование и дать адекватную оценку.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оформлен аккуратно, содержит описание хода выполнения, фрагменты кода и вывод.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3 (удовлетворительно):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Две из трех задач выполнены, но с ошибками или неточностями.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демонстрирует ограниченное понимание работы с аудио в Arduino, имеет пробелы в терминологии.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Программный код содержит ошибки, логика и структура программ нарушены, демонстрирует ограниченные навыки программирования.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может поверхностно объяснить принцип работы разработанных программ, но испытывает трудности с тестированием и оценкой результатов.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содержит неполное описание хода выполнения, фрагменты кода и вывод.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2 (неудовлетворительно):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Менее двух задач выполнены, или задачи выполнены с грубыми ошибками.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не демонстрирует понимания работы с аудио в Arduino, не владеет соответствующей терминологией.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Программный код содержит множество ошибок, демонстрирует отсутствие навыков программирования.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не может объяснить принцип работы разработанных программ, не способен провести их тестирование и дать адекватную оценку.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отсутствует или содержит минимальную информацию.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Тема 2.1 ООП в Arduino C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BE684E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ПK 2.1. Проектировать модули программного обеспечения. 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IIK 2.2. Разрабатывать модули программного обеспечения. 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2.3. Выполнять интеграцию модулей и компонентов программного обеспечения.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2.4. Выполнять тестирование и отладку программного обеспечения.</w:t>
      </w:r>
    </w:p>
    <w:p w:rsidR="00806565" w:rsidRPr="00806565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2.5. Осуществлять документирование программных модулей программного обеспечения.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Устный опрос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Что такое объектно-ориентированное программирование (ООП) и какие его основные принципы применяются в Arduino C?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Как организованы классы в Arduino C и каковы их особенности по сравнению с традиционным ООП?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Объясните концепцию инкапсуляции и ее реализацию при работе с классами и объектами в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Как осуществляется наследование в Arduino C и какие ограничения существуют по сравнению с ООП на других платформах?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Что такое полиморфизм и как он может быть использован при разработке программ для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6. Какие методы и функции можно определять в классах Arduino и как они взаимодействуют с основными функциями setup() и loop()?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7. Как можно создавать и использовать объекты классов в Arduino-программах? Приведите примеры.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8. Какие особенности имеет работа с конструкторами и деструкторами классов в Arduino C?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9. Объясните, как можно использовать абстрактные классы и интерфейсы в Arduino-программировании.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10. Какие типичные паттерны ООП применяются при разработке программного обеспечения для Arduino-устройств?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1. Точность и полнота ответа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раскрывает все аспекты вопроса, демонстрируя глубокое и всестороннее понимание темы.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раскрывает основные аспекты вопроса, но может не хватать некоторых деталей или нюансов.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частично раскрывает суть вопроса, но упускает ключевые моменты или содержит неточности.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поверхностный, не раскрывает сущность вопроса, содержит грубые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2. Логичность и структурированность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четко структурирован, логически выстроен и легко воспринимается.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в целом логичен и структурирован, но может содержать небольшие логические переходы.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имеет нарушения в логике или структуре, что затрудняет его восприятие.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хаотичен, в нем отсутствует логическая последовательность.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3. Использование терминологии и концепций кибернетики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свободное владение специальной терминологией и правильное применение ключевых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использует основную терминологию и концепции кибернетики, но может допускать незначительные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содержит ограниченное использование терминологии, с ошибками в понимании некоторых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не использует корректно терминологию и концепции кибернетики.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4. Способность анализировать и критически мыслить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глубокий анализ, сравнения и выводы, рассматривает вопрос с разных сторон.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содержит анализ и выводы, но может не раскрывать все аспекты или не быть полностью обоснованным.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в основном описывает факты, слабо анализирует и критически оценивает вопрос.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Оценка 2: Ответ не содержит анализа и критического мышления, ограничивается простым перечислением.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Тема 2.2 Организация работы </w:t>
      </w:r>
      <w:r w:rsidR="002F33F4" w:rsidRPr="00806565">
        <w:rPr>
          <w:rFonts w:ascii="Times New Roman" w:hAnsi="Times New Roman" w:cs="Times New Roman"/>
          <w:sz w:val="28"/>
          <w:szCs w:val="28"/>
        </w:rPr>
        <w:t>с серийным интерфейсом</w:t>
      </w:r>
      <w:r w:rsidRPr="00806565">
        <w:rPr>
          <w:rFonts w:ascii="Times New Roman" w:hAnsi="Times New Roman" w:cs="Times New Roman"/>
          <w:sz w:val="28"/>
          <w:szCs w:val="28"/>
        </w:rPr>
        <w:t xml:space="preserve"> ПК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2F33F4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ПK 2.1. Проектировать модули программного обеспечения. 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IIK 2.2. Разрабатывать модули программного обеспечения. 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2.3. Выполнять интеграцию модулей и компонентов программного обеспечения.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2.4. Выполнять тестирование и отладку программного обеспечения.</w:t>
      </w:r>
    </w:p>
    <w:p w:rsidR="00806565" w:rsidRPr="00806565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2.5. Осуществлять документирование программных модулей программного обеспечения.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Устный опрос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Что такое последовательный (серийный) интерфейс и каковы его основные принципы работы?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Как осуществляется подключение Arduino к последовательному порту компьютера?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3. Какие функции и методы предоставляет Arduino для работы с последовательным портом?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Как происходит инициализация и настройка параметров последовательной связи в программах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Объясните, как можно передавать данные из Arduino в компьютер через последовательный порт.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6. Каким образом можно принимать данные, отправленные с компьютера, на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7. Какие форматы данных и протоколы передачи можно использовать при организации связи между Arduino и ПК?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8. Как можно реализовать двустороннюю связь между Arduino и компьютером в программах?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9. Какие типичные сценарии использования последовательного интерфейса существуют в проектах на базе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10. Какие ограничения и особенности необходимо учитывать при работе с последовательной связью Arduino-ПК?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1. Точность и полнота ответа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раскрывает все аспекты вопроса, демонстрируя глубокое и всестороннее понимание темы.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раскрывает основные аспекты вопроса, но может не хватать некоторых деталей или нюансов.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частично раскрывает суть вопроса, но упускает ключевые моменты или содержит неточности.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поверхностный, не раскрывает сущность вопроса, содержит грубые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2. Логичность и структурированность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четко структурирован, логически выстроен и легко воспринимается.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в целом логичен и структурирован, но может содержать небольшие логические переходы.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имеет нарушения в логике или структуре, что затрудняет его восприятие.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хаотичен, в нем отсутствует логическая последовательность.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3. Использование терминологии и концепций кибернетики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свободное владение специальной терминологией и правильное применение ключевых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использует основную терминологию и концепции кибернетики, но может допускать незначительные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 xml:space="preserve">- Оценка 3: Ответ содержит ограниченное использование терминологии, с ошибками в понимании некоторых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не использует корректно терминологию и концепции кибернетики.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4. Способность анализировать и критически мыслить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глубокий анализ, сравнения и выводы, рассматривает вопрос с разных сторон.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содержит анализ и выводы, но может не раскрывать все аспекты или не быть полностью обоснованным.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в основном описывает факты, слабо анализирует и критически оценивает вопрос.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Оценка 2: Ответ не содержит анализа и критического мышления, ограничивается простым перечислением.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Практическое занятие №4. Организация ввода и вывода в серийный порт, через буфер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2F33F4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ПK 2.1. Проектировать модули программного обеспечения. 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IIK 2.2. Разрабатывать модули программного обеспечения. 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2.3. Выполнять интеграцию модулей и компонентов программного обеспечения.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2.4. Выполнять тестирование и отладку программного обеспечения.</w:t>
      </w:r>
    </w:p>
    <w:p w:rsidR="00806565" w:rsidRPr="00806565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2.5. Осуществлять документирование программных модулей программного обеспечения.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Цели: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Изучить методы работы с последовательным (серийным) портом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Освоить техники передачи данных между Arduino и компьютером через серийный интерфейс.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Научиться использовать буферизацию при работе с серийным портом для повышения эффективности обмена данными.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Конкретное задание для выполнения: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Студенту необходимо выполнить следующие задачи: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Разработать программу, отправляющую данные из Arduino в последовательный порт.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2. Создать программу, принимающую данные от компьютера через серийный порт и выводящую их на дисплей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Реализовать программу, использующую буферизацию для более эффективной передачи данных через последовательный порт.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Ход выполнения: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Отправка данных из Arduino в последовательный порт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Подключите Arduino к компьютеру через USB-кабель.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Напишите скетч, который будет собирать данные с датчика (например, аналоговый датчик температуры) и отправлять их в последовательный порт: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C++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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sensorPin = A0; // Порт, к которому подключен датчик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void setup()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Serial.begin(9600); // Инициализируем последовательный порт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void loop()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int sensorValue = analogRead(sensorPin); // </w:t>
      </w:r>
      <w:r w:rsidRPr="00806565">
        <w:rPr>
          <w:rFonts w:ascii="Times New Roman" w:hAnsi="Times New Roman" w:cs="Times New Roman"/>
          <w:sz w:val="28"/>
          <w:szCs w:val="28"/>
        </w:rPr>
        <w:t>Считываем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значение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датчика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806565">
        <w:rPr>
          <w:rFonts w:ascii="Times New Roman" w:hAnsi="Times New Roman" w:cs="Times New Roman"/>
          <w:sz w:val="28"/>
          <w:szCs w:val="28"/>
        </w:rPr>
        <w:t>Serial.println(sensorValue); // Отправляем значение в последовательный порт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delay(100); // Небольшая задержка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Прием данных от компьютера через серийный порт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Подключите Arduino к компьютеру через USB-кабель.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Напишите скетч, который будет принимать данные из последовательного порта и выводить их на дисплей Arduino: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C++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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#include &lt;LiquidCrystal.h&gt; // Библиотека для работы с ЖК-дисплеем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LiquidCrystal lcd(12, 11, 5, 4, 3, 2); // Инициализация дисплея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void setup()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Serial.begin(9600); // Инициализируем последовательный порт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lcd.begin(16, 2); // Инициализируем дисплей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void loop()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if (Serial.available() &gt; 0) { // Если в порту есть данные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  String data = Serial.readStringUntil('\n'); // Считываем данные из порта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  lcd.clear(); // Очищаем дисплей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  lcd.print(data); // Выводим данные на дисплей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Использование буферизации для эффективной передачи данных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Подключите Arduino к компьютеру через USB-кабель.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- Напишите скетч, который будет использовать буферизацию для накопления данных и их последующей отправки в последовательный порт: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C++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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const int bufferSize = 50; // Размер буфера для накопления данных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buffer[bufferSize]; // Буфер для хранения данных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int bufferIndex = 0; // Индекс для записи в буфер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void setup()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Serial.begin(9600); // Инициализируем последовательный порт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void loop()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// </w:t>
      </w:r>
      <w:r w:rsidRPr="00806565">
        <w:rPr>
          <w:rFonts w:ascii="Times New Roman" w:hAnsi="Times New Roman" w:cs="Times New Roman"/>
          <w:sz w:val="28"/>
          <w:szCs w:val="28"/>
        </w:rPr>
        <w:t>Заполняем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буфер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565">
        <w:rPr>
          <w:rFonts w:ascii="Times New Roman" w:hAnsi="Times New Roman" w:cs="Times New Roman"/>
          <w:sz w:val="28"/>
          <w:szCs w:val="28"/>
        </w:rPr>
        <w:t>данными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buffer[bufferIndex++] = analogRead(A0);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806565">
        <w:rPr>
          <w:rFonts w:ascii="Times New Roman" w:hAnsi="Times New Roman" w:cs="Times New Roman"/>
          <w:sz w:val="28"/>
          <w:szCs w:val="28"/>
        </w:rPr>
        <w:t>if (bufferIndex &gt;= bufferSize)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  bufferIndex = 0;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  // Отправляем данные из буфера в последовательный порт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  </w:t>
      </w:r>
      <w:r w:rsidRPr="00806565">
        <w:rPr>
          <w:rFonts w:ascii="Times New Roman" w:hAnsi="Times New Roman" w:cs="Times New Roman"/>
          <w:sz w:val="28"/>
          <w:szCs w:val="28"/>
          <w:lang w:val="en-US"/>
        </w:rPr>
        <w:t>for (int i = 0; i &lt; bufferSize; i++)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Pr="00806565">
        <w:rPr>
          <w:rFonts w:ascii="Times New Roman" w:hAnsi="Times New Roman" w:cs="Times New Roman"/>
          <w:sz w:val="28"/>
          <w:szCs w:val="28"/>
        </w:rPr>
        <w:t>Serial.println(buffer[i]);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По итогам выполнения практической работы студент должен: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Собрать и протестировать необходимые подключения Arduino к компьютеру.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Написать программы для передачи данных в последовательный порт, приема данных из порта и использования буферизации.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Продемонстрировать работоспособность разработанных программ.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Подготовить отчет, включающий описание хода работы, фрагменты кода и результаты тестирования.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5 (отлично):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Все три задачи (отправка данных в последовательный порт, прием данных из порта, использование буферизации) выполнены безошибочно.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демонстрирует глубокое понимание работы с последовательным портом в Arduino, свободно владеет соответствующей терминологией.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Программный код написан грамотно, структурирован, не содержит ошибок и демонстрирует отличные навыки программирования.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способен объяснить принцип работы разработанных программ, провести их тестирование и дать адекватную оценку результатам.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оформлен аккуратно, содержит подробное описание хода выполнения, фрагменты кода и вывод.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4 (хорошо):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Все три задачи выполнены, но могут быть незначительные ошибки или неточности в реализации.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в целом понимает работу с последовательным портом в Arduino, владеет основной терминологией.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Программный код написан с небольшими ошибками, но в целом логичен и демонстрирует хорошие навыки программирования.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в основном может объяснить принцип работы разработанных программ, провести их тестирование и дать адекватную оценку.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оформлен аккуратно, содержит описание хода выполнения, фрагменты кода и вывод.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3 (удовлетворительно):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Две из трех задач выполнены, но с ошибками или неточностями.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демонстрирует ограниченное понимание работы с последовательным портом в Arduino, имеет пробелы в терминологии.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Программный код содержит ошибки, логика и структура программ нарушены, демонстрирует ограниченные навыки программирования.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4. Студент может поверхностно объяснить принцип работы разработанных программ, но испытывает трудности с тестированием и оценкой результатов.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содержит неполное описание хода выполнения, фрагменты кода и вывод.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2 (неудовлетворительно):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Менее двух задач выполнены, или задачи выполнены с грубыми ошибками.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не демонстрирует понимания работы с последовательным портом в Arduino, не владеет соответствующей терминологией.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Программный код содержит множество ошибок, демонстрирует отсутствие навыков программирования.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не может объяснить принцип работы разработанных программ, не способен провести их тестирование и дать адекватную оценку.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отсутствует или содержит минимальную информацию.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Тема 2.3 Битовые операции и платы расширения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2F33F4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ПK 2.1. Проектировать модули программного обеспечения. 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IIK 2.2. Разрабатывать модули программного обеспечения. 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2.3. Выполнять интеграцию модулей и компонентов программного обеспечения.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2.4. Выполнять тестирование и отладку программного обеспечения.</w:t>
      </w:r>
    </w:p>
    <w:p w:rsidR="00806565" w:rsidRPr="00806565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2.5. Осуществлять документирование программных модулей программного обеспечения.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Устный опрос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Что такое битовые операции и каковы их основные виды (AND, OR, XOR, NOT и т.д.)?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Каким образом можно использовать битовые операции для управления отдельными битами или группами битов в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Как можно применять битовые сдвиги (влево, вправо) для работы с битами в Arduino-программах?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Объясните, как можно использовать побитовые маски для выборки или установки определенных битов в переменных.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Какие конкретные задачи можно решать с помощью битовых операций в Arduino-проектах?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6. Что такое платы расширения (shields) для Arduino и какие существуют типичные примеры таких плат?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7. Как подключаются и конфигурируются платы расширения к основной плате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8. Каким образом можно взаимодействовать с различными модулями и сенсорами, подключенными через платы расширения?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9. Какие особенности программирования необходимо учитывать при работе с платами расширения в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10. Какие перспективы и тенденции развития существуют в области плат расширения для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1. Точность и полнота ответа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раскрывает все аспекты вопроса, демонстрируя глубокое и всестороннее понимание темы.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раскрывает основные аспекты вопроса, но может не хватать некоторых деталей или нюансов.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частично раскрывает суть вопроса, но упускает ключевые моменты или содержит неточности.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поверхностный, не раскрывает сущность вопроса, содержит грубые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2. Логичность и структурированность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четко структурирован, логически выстроен и легко воспринимается.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в целом логичен и структурирован, но может содержать небольшие логические переходы.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имеет нарушения в логике или структуре, что затрудняет его восприятие.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хаотичен, в нем отсутствует логическая последовательность.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3. Использование терминологии и концепций кибернетики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свободное владение специальной терминологией и правильное применение ключевых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использует основную терминологию и концепции кибернетики, но может допускать незначительные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содержит ограниченное использование терминологии, с ошибками в понимании некоторых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не использует корректно терминологию и концепции кибернетики.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 xml:space="preserve">4. Способность анализировать и критически мыслить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глубокий анализ, сравнения и выводы, рассматривает вопрос с разных сторон.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содержит анализ и выводы, но может не раскрывать все аспекты или не быть полностью обоснованным.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в основном описывает факты, слабо анализирует и критически оценивает вопрос.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Оценка 2: Ответ не содержит анализа и критического мышления, ограничивается простым перечислением.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Тема 2.4 Датчики температуры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2F33F4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ПK 2.1. Проектировать модули программного обеспечения. 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IIK 2.2. Разрабатывать модули программного обеспечения. 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2.3. Выполнять интеграцию модулей и компонентов программного обеспечения.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2.4. Выполнять тестирование и отладку программного обеспечения.</w:t>
      </w:r>
    </w:p>
    <w:p w:rsidR="00806565" w:rsidRPr="00806565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2.5. Осуществлять документирование программных модулей программного обеспечения.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Устный опрос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Какие основные принципы и технологии используются в датчиках температуры, применяемых с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Объясните, как работают термисторы и терморезисторы, и как их можно подключить к Arduino для измерения температуры.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Что такое термопары и термоэлектрические модули, и как их можно использовать в проектах с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Расскажите о цифровых датчиках температуры, таких как DS18B20 и DHT11/DHT22, и особенностях их подключения к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Как можно калибровать и линеаризовать показания температурных датчиков, чтобы повысить их точность?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6. Какие методы обработки данных можно применять для сглаживания показаний датчиков температуры в Arduino-проектах?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7. Как можно использовать температурные датчики для реализации простых систем управления температурой или термостатов на базе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8. Какие особенности и ограничения необходимо учитывать при выборе и подключении различных типов датчиков температуры к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9. Приведите примеры практических применений датчиков температуры в проектах на базе Arduino (например, в системах мониторинга, устройствах «умного дома» и т.д.).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10. Расскажите о новейших разработках и перспективных технологиях датчиков температуры, которые могут быть интегрированы в Arduino-устройства.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1. Точность и полнота ответа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раскрывает все аспекты вопроса, демонстрируя глубокое и всестороннее понимание темы.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раскрывает основные аспекты вопроса, но может не хватать некоторых деталей или нюансов.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частично раскрывает суть вопроса, но упускает ключевые моменты или содержит неточности.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поверхностный, не раскрывает сущность вопроса, содержит грубые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2. Логичность и структурированность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четко структурирован, логически выстроен и легко воспринимается.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в целом логичен и структурирован, но может содержать небольшие логические переходы.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имеет нарушения в логике или структуре, что затрудняет его восприятие.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хаотичен, в нем отсутствует логическая последовательность.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3. Использование терминологии и концепций кибернетики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свободное владение специальной терминологией и правильное применение ключевых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использует основную терминологию и концепции кибернетики, но может допускать незначительные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содержит ограниченное использование терминологии, с ошибками в понимании некоторых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не использует корректно терминологию и концепции кибернетики.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4. Способность анализировать и критически мыслить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глубокий анализ, сравнения и выводы, рассматривает вопрос с разных сторон.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содержит анализ и выводы, но может не раскрывать все аспекты или не быть полностью обоснованным.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 xml:space="preserve">- Оценка 3: Ответ в основном описывает факты, слабо анализирует и критически оценивает вопрос.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Оценка 2: Ответ не содержит анализа и критического мышления, ограничивается простым перечислением.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Тема 2.5 Датчики расстояния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2F33F4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ПK 2.1. Проектировать модули программного обеспечения. 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IIK 2.2. Разрабатывать модули программного обеспечения. 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2.3. Выполнять интеграцию модулей и компонентов программного обеспечения.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2.4. Выполнять тестирование и отладку программного обеспечения.</w:t>
      </w:r>
    </w:p>
    <w:p w:rsidR="00806565" w:rsidRPr="00806565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2.5. Осуществлять документирование программных модулей программного обеспечения.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Устный опрос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Какие основные принципы работы используют различные типы датчиков расстояния, подключаемых к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Объясните, как работают ультразвуковые датчики расстояния, такие как HC-SR04, и как они подключаются к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Что такое инфракрасные (ИК) датчики расстояния и какие их особенности необходимо учитывать при использовании с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Расскажите о лазерных дальномерах и их применении в проектах на базе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Как можно использовать магнитные, емкостные или оптические датчики для определения расстояния в Arduino-устройствах?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6. Какие методы обработки сигналов можно применять для повышения точности и надежности измерений расстояния с помощью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7. Объясните, как можно реализовать простые устройства обнаружения препятствий или следящие системы на базе датчиков расстояния и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8. Какие особенности и ограничения необходимо учитывать при выборе и подключении различных типов датчиков расстояния к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9. Приведите примеры практических применений датчиков расстояния в проектах на базе Arduino (например, в роботах, системах безопасности, автоматизированных устройствах и т.д.).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10. Расскажите о новейших разработках в области датчиков расстояния и их перспективах для использования в Arduino-проектах.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1. Точность и полнота ответа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раскрывает все аспекты вопроса, демонстрируя глубокое и всестороннее понимание темы.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раскрывает основные аспекты вопроса, но может не хватать некоторых деталей или нюансов.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частично раскрывает суть вопроса, но упускает ключевые моменты или содержит неточности.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поверхностный, не раскрывает сущность вопроса, содержит грубые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2. Логичность и структурированность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четко структурирован, логически выстроен и легко воспринимается.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в целом логичен и структурирован, но может содержать небольшие логические переходы.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имеет нарушения в логике или структуре, что затрудняет его восприятие.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хаотичен, в нем отсутствует логическая последовательность.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3. Использование терминологии и концепций кибернетики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свободное владение специальной терминологией и правильное применение ключевых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использует основную терминологию и концепции кибернетики, но может допускать незначительные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содержит ограниченное использование терминологии, с ошибками в понимании некоторых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не использует корректно терминологию и концепции кибернетики.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4. Способность анализировать и критически мыслить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глубокий анализ, сравнения и выводы, рассматривает вопрос с разных сторон.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содержит анализ и выводы, но может не раскрывать все аспекты или не быть полностью обоснованным.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в основном описывает факты, слабо анализирует и критически оценивает вопрос.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Оценка 2: Ответ не содержит анализа и критического мышления, ограничивается простым перечислением.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Практическое занятие №5. Считывание данных объекта. Измерение температуры, влажности, расстояния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2F33F4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ПK 2.1. Проектировать модули программного обеспечения. </w:t>
      </w:r>
    </w:p>
    <w:p w:rsid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 xml:space="preserve">IIK 2.2. Разрабатывать модули программного обеспечения. 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2.3. Выполнять интеграцию модулей и компонентов программного обеспечения.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2.4. Выполнять тестирование и отладку программного обеспечения.</w:t>
      </w:r>
    </w:p>
    <w:p w:rsidR="00806565" w:rsidRPr="00806565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2.5. Осуществлять документирование программных модулей программного обеспечения.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Цели работы: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Ознакомиться с работой датчиков температуры, влажности и расстояния.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Научиться считывать данные с датчиков и использовать их для анализа и принятия решений.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Провести эксперименты по измерению температуры, влажности и расстояния и проанализировать полученные результаты.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Задание для выполнения студентом: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Собрать схему подключения датчиков температуры, влажности и расстояния к микроконтроллеру (например, Arduino).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Написать программу, которая будет считывать данные с датчиков и выводить их на экран монитора порта.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Провести серию измерений температуры, влажности и расстояния в разных условиях (например, в разное время суток, в разных помещениях).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Сделать графики изменения показаний датчиков во времени.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Проанализировать полученные данные и сделать выводы о взаимосвязи между температурой, влажностью и расстоянием.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Ход выполнения: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Подключение датчиков к микроконтроллеру Arduino: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C++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lastRenderedPageBreak/>
        <w:t>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#include &lt;Wire.h&gt;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#include &lt;Adafruit_Sensor.h&gt;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#include &lt;Adafruit_HTS221.h&gt;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#include &lt;Adafruit_LPS35HW.h&gt;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// Initialize humidity and temperature sensor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Adafruit_HTS221 hts = Adafruit_HTS221();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// Initialize pressure sensor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Adafruit_LPS35HW lps = Adafruit_LPS35HW();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void setup()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Serial.begin(9600);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// Initialize humidity and temperature sensor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if (!hts.begin())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Serial.println("Couldn't find HTS sensor!");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while (1);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// Initialize pressure sensor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if (!lps.begin())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Serial.println("Couldn't find LPS sensor!");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while (1);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void loop()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// Read humidity and temperature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float humidity = hts.readHumidity();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float temperature = hts.readTemperature();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// Read pressure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float pressure = lps.readPressure();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// Print data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Serial.print("Humidity: ");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Serial.println(humidity);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Serial.print("Temperature: ");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Serial.println(temperature);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Serial.print("Pressure: ");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806565">
        <w:rPr>
          <w:rFonts w:ascii="Times New Roman" w:hAnsi="Times New Roman" w:cs="Times New Roman"/>
          <w:sz w:val="28"/>
          <w:szCs w:val="28"/>
        </w:rPr>
        <w:t>Serial.println(pressure);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 xml:space="preserve">  delay(1000);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Проведение измерений: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Разместите датчики в разных условиях (например, в помещении, на улице).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Запустите программу и наблюдайте за изменениями показаний датчиков.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Анализ и выводы: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Сделайте графики изменения показаний датчиков во времени.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Проанализируйте полученные данные и сделайте выводы о взаимосвязи между температурой, влажностью и расстоянием.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По завершению работы подготовьте отчет, включающий описание подключения датчиков, программного обеспечения, проведенных экспериментов, результатов и выводов.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5 (отлично):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Все три задачи (отправка данных в последовательный порт, прием данных из порта, использование буферизации) выполнены безошибочно.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демонстрирует глубокое понимание работы с последовательным портом в Arduino, свободно владеет соответствующей терминологией.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Программный код написан грамотно, структурирован, не содержит ошибок и демонстрирует отличные навыки программирования.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способен объяснить принцип работы разработанных программ, провести их тестирование и дать адекватную оценку результатам.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оформлен аккуратно, содержит подробное описание хода выполнения, фрагменты кода и вывод.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4 (хорошо):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Все три задачи выполнены, но могут быть незначительные ошибки или неточности в реализации.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в целом понимает работу с последовательным портом в Arduino, владеет основной терминологией.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Программный код написан с небольшими ошибками, но в целом логичен и демонстрирует хорошие навыки программирования.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в основном может объяснить принцип работы разработанных программ, провести их тестирование и дать адекватную оценку.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оформлен аккуратно, содержит описание хода выполнения, фрагменты кода и вывод.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3 (удовлетворительно):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Две из трех задач выполнены, но с ошибками или неточностями.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демонстрирует ограниченное понимание работы с последовательным портом в Arduino, имеет пробелы в терминологии.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Программный код содержит ошибки, логика и структура программ нарушены, демонстрирует ограниченные навыки программирования.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может поверхностно объяснить принцип работы разработанных программ, но испытывает трудности с тестированием и оценкой результатов.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содержит неполное описание хода выполнения, фрагменты кода и вывод.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2 (неудовлетворительно):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Менее двух задач выполнены, или задачи выполнены с грубыми ошибками.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Студент не демонстрирует понимания работы с последовательным портом в Arduino, не владеет соответствующей терминологией.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Программный код содержит множество ошибок, демонстрирует отсутствие навыков программирования.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Студент не может объяснить принцип работы разработанных программ, не способен провести их тестирование и дать адекватную оценку.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Отчет по работе отсутствует или содержит минимальную информацию.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Тема 2.6 Управление движением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2F33F4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D09A1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2.1. Проектировать мо</w:t>
      </w:r>
      <w:r w:rsidR="00ED09A1">
        <w:rPr>
          <w:rFonts w:ascii="Times New Roman" w:hAnsi="Times New Roman" w:cs="Times New Roman"/>
          <w:sz w:val="28"/>
          <w:szCs w:val="28"/>
        </w:rPr>
        <w:t xml:space="preserve">дули программного обеспечения. </w:t>
      </w:r>
    </w:p>
    <w:p w:rsidR="00ED09A1" w:rsidRDefault="00ED09A1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E4EEF" w:rsidRPr="00EE4EEF">
        <w:rPr>
          <w:rFonts w:ascii="Times New Roman" w:hAnsi="Times New Roman" w:cs="Times New Roman"/>
          <w:sz w:val="28"/>
          <w:szCs w:val="28"/>
        </w:rPr>
        <w:t xml:space="preserve">K 2.2. Разрабатывать модули программного обеспечения. 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2.3. Выполнять интеграцию модулей и компонентов программного обеспечения.</w:t>
      </w:r>
    </w:p>
    <w:p w:rsidR="00EE4EEF" w:rsidRPr="00EE4EEF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2.4. Выполнять тестирование и отладку программного обеспечения.</w:t>
      </w:r>
    </w:p>
    <w:p w:rsidR="00806565" w:rsidRPr="00806565" w:rsidRDefault="00EE4EEF" w:rsidP="00EE4EE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E4EEF">
        <w:rPr>
          <w:rFonts w:ascii="Times New Roman" w:hAnsi="Times New Roman" w:cs="Times New Roman"/>
          <w:sz w:val="28"/>
          <w:szCs w:val="28"/>
        </w:rPr>
        <w:t>ПK 2.5. Осуществлять документирование программных модулей программного обеспечения.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Устный опрос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Какие типы двигателей и приводов могут использоваться в проектах на базе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2. Объясните, как можно подключить и управлять DC-моторами с помощью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Как реализуется управление скоростью и направлением вращения DC-моторов в Arduino-программах?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Что такое шаговые двигатели и каким образом они могут быть интегрированы в проекты с использованием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Расскажите об управлении шаговыми двигателями с использованием драйверов, таких как A4988 или DRV8825.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6. Как можно организовать точное позиционирование и координированное движение с помощью шаговых двигателей и Arduino?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7. Объясните, как подключаются и настраиваются сервоприводы для использования в проектах Arduino.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8. Какие функции и библиотеки Arduino доступны для управления сервоприводами и как ими пользоваться?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9. Приведите примеры практических применений различных типов двигателей и приводов в проектах на базе Arduino (роботы, манипуляторы, транспортные средства и т.д.).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10. Какие перспективные технологии управления движением в Arduino-устройствах могут быть реализованы в будущем?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1. Точность и полнота ответа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раскрывает все аспекты вопроса, демонстрируя глубокое и всестороннее понимание темы.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раскрывает основные аспекты вопроса, но может не хватать некоторых деталей или нюансов.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частично раскрывает суть вопроса, но упускает ключевые моменты или содержит неточности.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поверхностный, не раскрывает сущность вопроса, содержит грубые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2. Логичность и структурированность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четко структурирован, логически выстроен и легко воспринимается.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в целом логичен и структурирован, но может содержать небольшие логические переходы.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имеет нарушения в логике или структуре, что затрудняет его восприятие.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хаотичен, в нем отсутствует логическая последовательность.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3. Использование терминологии и концепций кибернетики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 xml:space="preserve">- Оценка 5: Ответ демонстрирует свободное владение специальной терминологией и правильное применение ключевых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использует основную терминологию и концепции кибернетики, но может допускать незначительные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содержит ограниченное использование терминологии, с ошибками в понимании некоторых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не использует корректно терминологию и концепции кибернетики.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4. Способность анализировать и критически мыслить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глубокий анализ, сравнения и выводы, рассматривает вопрос с разных сторон.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содержит анализ и выводы, но может не раскрывать все аспекты или не быть полностью обоснованным.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в основном описывает факты, слабо анализирует и критически оценивает вопрос.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Оценка 2: Ответ не содержит анализа и критического мышления, ограничивается простым перечислением.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Практическое занятие №6. Реализация движущегося робота.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2F33F4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D09A1" w:rsidRDefault="00ED09A1" w:rsidP="00ED09A1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D09A1">
        <w:rPr>
          <w:rFonts w:ascii="Times New Roman" w:hAnsi="Times New Roman" w:cs="Times New Roman"/>
          <w:sz w:val="28"/>
          <w:szCs w:val="28"/>
        </w:rPr>
        <w:t xml:space="preserve">ПK 2.1. Проектировать модули программного обеспечения. </w:t>
      </w:r>
    </w:p>
    <w:p w:rsidR="00ED09A1" w:rsidRDefault="00ED09A1" w:rsidP="00ED09A1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D09A1">
        <w:rPr>
          <w:rFonts w:ascii="Times New Roman" w:hAnsi="Times New Roman" w:cs="Times New Roman"/>
          <w:sz w:val="28"/>
          <w:szCs w:val="28"/>
        </w:rPr>
        <w:t xml:space="preserve">IIK 2.2. Разрабатывать модули программного обеспечения. </w:t>
      </w:r>
    </w:p>
    <w:p w:rsidR="00ED09A1" w:rsidRPr="00ED09A1" w:rsidRDefault="00ED09A1" w:rsidP="00ED09A1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D09A1">
        <w:rPr>
          <w:rFonts w:ascii="Times New Roman" w:hAnsi="Times New Roman" w:cs="Times New Roman"/>
          <w:sz w:val="28"/>
          <w:szCs w:val="28"/>
        </w:rPr>
        <w:t>ПK 2.3. Выполнять интеграцию модулей и компонентов программного обеспечения.</w:t>
      </w:r>
    </w:p>
    <w:p w:rsidR="00ED09A1" w:rsidRPr="00ED09A1" w:rsidRDefault="00ED09A1" w:rsidP="00ED09A1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D09A1">
        <w:rPr>
          <w:rFonts w:ascii="Times New Roman" w:hAnsi="Times New Roman" w:cs="Times New Roman"/>
          <w:sz w:val="28"/>
          <w:szCs w:val="28"/>
        </w:rPr>
        <w:t>ПK 2.4. Выполнять тестирование и отладку программного обеспечения.</w:t>
      </w:r>
    </w:p>
    <w:p w:rsidR="00806565" w:rsidRPr="00806565" w:rsidRDefault="00ED09A1" w:rsidP="00ED09A1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D09A1">
        <w:rPr>
          <w:rFonts w:ascii="Times New Roman" w:hAnsi="Times New Roman" w:cs="Times New Roman"/>
          <w:sz w:val="28"/>
          <w:szCs w:val="28"/>
        </w:rPr>
        <w:t>ПK 2.5. Осуществлять документирование программных модулей программного обеспечения.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Цели работы: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Изучение основ кибернетики и робототехники в контексте создания и программирования движущегося робота.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Овладение навыками программирования микроконтроллеров для управления движением робота.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Практическое применение теоретических знаний о робототехнике.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Задание для выполнения студентом: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Собрать конструкторский набор для создания движущегося робота (например, робот на колесах).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2. Подключить моторы и датчики к микроконтроллеру (например, Arduino) с использованием моста H-моста для управления моторами.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Написать программу для управления движениями робота: вперед, назад, влево, вправо.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Реализовать функцию обнаружения препятствий с помощью использования ультразвукового датчика расстояния.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Провести тестирование робота, управляя им с помощью написанной программы.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Ход выполнения: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Подключение моторов и датчиков к микроконтроллеру Arduino с использованием моста H-моста: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C++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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#include &lt;AFMotor.h&gt;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AF_DCMotor motor1(1);  // Motor connected to M1 port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AF_DCMotor motor2(2);  // Motor connected to M2 port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const int trigPin = 9; // Ultrasonic sensor trig pin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const int echoPin = 10; // Ultrasonic sensor echo pin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void setup()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Serial.begin(9600);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pinMode(trigPin, OUTPUT);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pinMode(echoPin, INPUT);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void loop()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// Add your code to control the robot's movement and obstacle detection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// Example: moveForward(), moveBackward(), turnLeft(), turnRight(), detectObstacle()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void moveForward()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motor1.run(FORWARD);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motor2.run(FORWARD);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void moveBackward()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motor1.run(BACKWARD);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motor2.run(BACKWARD);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void turnLeft()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motor1.run(FORWARD);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motor2.run(BACKWARD);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void turnRight()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motor1.run(BACKWARD);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motor2.run(FORWARD);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>void detectObstacle()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digitalWrite(trigPin, LOW);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delayMicroseconds(2);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digitalWrite(trigPin, HIGH);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delayMicroseconds(10);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digitalWrite(trigPin, LOW);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long duration = pulseIn(echoPin, HIGH);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int distance = duration * 0.034 / 2;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if (distance &lt; 10) {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  <w:lang w:val="en-US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  // Add code to stop the robot or change its direction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806565">
        <w:rPr>
          <w:rFonts w:ascii="Times New Roman" w:hAnsi="Times New Roman" w:cs="Times New Roman"/>
          <w:sz w:val="28"/>
          <w:szCs w:val="28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}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Тестирование робота: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Разместите робота на плоской поверхности.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Запустите программу и убедитесь, что робот реагирует на команды управления и может обнаруживать препятствия.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В случае необходимости, внесите изменения в программу для улучшения управляемости и надежности работы робота.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По завершении работы подготовьте отчет, описывающий процесс создания и программирования движущегося робота, результаты тестирования, а также возможные улучшения и доработки.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"5":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1. Все шаги работы выполнены в полном объеме: сборка робота, правильное подключение моторов и датчиков к микроконтроллеру, использование моста H-моста для управления моторами.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Написана эффективная программа для управления движениями робота (вперед, назад, влево, вправо).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Реализована функция обнаружения препятствий с помощью ультразвукового датчика расстояния.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Робот успешно тестируется и демонстрирует стабильное поведение при управлении и обнаружении препятствий.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"4":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Все основные шаги работы выполнены верно, однако могут быть незначительные ошибки при сборке или подключении компонентов.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Программа для управления движениями робота работает, но может быть несколько неоптимальной или не полностью доработанной.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Функция обнаружения препятствий реализована, но может не всегда корректно определять расстояние до препятствий.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Робот протестирован, но могут возникать незначительные сбои в работе.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"3":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Базовые шаги работы выполнены, но есть пропуски или ошибки при сборке или подключении компонентов.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Программа для управления роботом написана, но может быть нестабильна или содержать ошибки.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Функция обнаружения препятствий присутствует, но не всегда работает корректно.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Робот протестирован, но возможны проблемы при управлении или обнаружении препятствий.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"2":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Есть значительные ошибки или пропуски в выполнении основных шагов работы.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Программа для управления роботом отсутствует или не работоспособна.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Обнаружение препятствий не реализовано или не работает.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Результаты тестирования робота неудовлетворительны.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Итоговая оценка будет определяться путем суммирования баллов по каждому критерию и их перевода в баллы по шкале оценок.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Тема 2.7 Дистанционное управление РС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 xml:space="preserve">ОК 02. Использовать современные средства поиска, анализа и </w:t>
      </w:r>
      <w:r w:rsidR="002F33F4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D09A1" w:rsidRDefault="00ED09A1" w:rsidP="00ED09A1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D09A1">
        <w:rPr>
          <w:rFonts w:ascii="Times New Roman" w:hAnsi="Times New Roman" w:cs="Times New Roman"/>
          <w:sz w:val="28"/>
          <w:szCs w:val="28"/>
        </w:rPr>
        <w:t xml:space="preserve">ПK 2.1. Проектировать модули программного обеспечения. </w:t>
      </w:r>
    </w:p>
    <w:p w:rsidR="00ED09A1" w:rsidRDefault="00ED09A1" w:rsidP="00ED09A1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D09A1">
        <w:rPr>
          <w:rFonts w:ascii="Times New Roman" w:hAnsi="Times New Roman" w:cs="Times New Roman"/>
          <w:sz w:val="28"/>
          <w:szCs w:val="28"/>
        </w:rPr>
        <w:t xml:space="preserve">IIK 2.2. Разрабатывать модули программного обеспечения. </w:t>
      </w:r>
    </w:p>
    <w:p w:rsidR="00ED09A1" w:rsidRPr="00ED09A1" w:rsidRDefault="00ED09A1" w:rsidP="00ED09A1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D09A1">
        <w:rPr>
          <w:rFonts w:ascii="Times New Roman" w:hAnsi="Times New Roman" w:cs="Times New Roman"/>
          <w:sz w:val="28"/>
          <w:szCs w:val="28"/>
        </w:rPr>
        <w:t>ПK 2.3. Выполнять интеграцию модулей и компонентов программного обеспечения.</w:t>
      </w:r>
    </w:p>
    <w:p w:rsidR="00ED09A1" w:rsidRPr="00ED09A1" w:rsidRDefault="00ED09A1" w:rsidP="00ED09A1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D09A1">
        <w:rPr>
          <w:rFonts w:ascii="Times New Roman" w:hAnsi="Times New Roman" w:cs="Times New Roman"/>
          <w:sz w:val="28"/>
          <w:szCs w:val="28"/>
        </w:rPr>
        <w:t>ПK 2.4. Выполнять тестирование и отладку программного обеспечения.</w:t>
      </w:r>
    </w:p>
    <w:p w:rsidR="00806565" w:rsidRPr="00806565" w:rsidRDefault="00ED09A1" w:rsidP="00ED09A1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D09A1">
        <w:rPr>
          <w:rFonts w:ascii="Times New Roman" w:hAnsi="Times New Roman" w:cs="Times New Roman"/>
          <w:sz w:val="28"/>
          <w:szCs w:val="28"/>
        </w:rPr>
        <w:t>ПK 2.5. Осуществлять документирование программных модулей программного обеспечения.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Какие технологии используются для дистанционного управления ПК?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Как настроить удаленный доступ к компьютеру через Интернет?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Какие программы позволяют осуществлять удаленное управление ПК?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Какие протоколы используются для дистанционного управления ПК?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Как обеспечить безопасность при удаленном управлении компьютером?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6. Какие задачи могут быть выполнены с помощью дистанционного управления ПК?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7. Каковы основные преимущества дистанционного управления ПК?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8. Как осуществляется передача файлов при дистанционном управлении компьютером?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9. Какие ограничения могут возникнуть при дистанционном управлении ПК?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10. Какие устройства могут использоваться для дистанционного управления ПК?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1. Точность и полнота ответа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раскрывает все аспекты вопроса, демонстрируя глубокое и всестороннее понимание темы.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раскрывает основные аспекты вопроса, но может не хватать некоторых деталей или нюансов.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частично раскрывает суть вопроса, но упускает ключевые моменты или содержит неточности.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поверхностный, не раскрывает сущность вопроса, содержит грубые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2. Логичность и структурированность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четко структурирован, логически выстроен и легко воспринимается.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в целом логичен и структурирован, но может содержать небольшие логические переходы.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 xml:space="preserve">- Оценка 3: Ответ имеет нарушения в логике или структуре, что затрудняет его восприятие.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хаотичен, в нем отсутствует логическая последовательность.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3. Использование терминологии и концепций кибернетики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свободное владение специальной терминологией и правильное применение ключевых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использует основную терминологию и концепции кибернетики, но может допускать незначительные ошибки.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содержит ограниченное использование терминологии, с ошибками в понимании некоторых концепций.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2: Ответ не использует корректно терминологию и концепции кибернетики.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4. Способность анализировать и критически мыслить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5: Ответ демонстрирует глубокий анализ, сравнения и выводы, рассматривает вопрос с разных сторон.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4: Ответ содержит анализ и выводы, но может не раскрывать все аспекты или не быть полностью обоснованным.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- Оценка 3: Ответ в основном описывает факты, слабо анализирует и критически оценивает вопрос.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- Оценка 2: Ответ не содержит анализа и критического мышления, ограничивается простым перечислением.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Практическое занятие №7. Управление и передача данных РС с помощью пульта, bluetooth и wi-fi.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2F33F4" w:rsidRPr="00806565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806565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D09A1" w:rsidRDefault="00ED09A1" w:rsidP="00ED09A1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D09A1">
        <w:rPr>
          <w:rFonts w:ascii="Times New Roman" w:hAnsi="Times New Roman" w:cs="Times New Roman"/>
          <w:sz w:val="28"/>
          <w:szCs w:val="28"/>
        </w:rPr>
        <w:t xml:space="preserve">ПK 2.1. Проектировать модули программного обеспечения. </w:t>
      </w:r>
    </w:p>
    <w:p w:rsidR="00ED09A1" w:rsidRDefault="00ED09A1" w:rsidP="00ED09A1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D09A1">
        <w:rPr>
          <w:rFonts w:ascii="Times New Roman" w:hAnsi="Times New Roman" w:cs="Times New Roman"/>
          <w:sz w:val="28"/>
          <w:szCs w:val="28"/>
        </w:rPr>
        <w:t xml:space="preserve">IIK 2.2. Разрабатывать модули программного обеспечения. </w:t>
      </w:r>
    </w:p>
    <w:p w:rsidR="00ED09A1" w:rsidRPr="00ED09A1" w:rsidRDefault="00ED09A1" w:rsidP="00ED09A1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D09A1">
        <w:rPr>
          <w:rFonts w:ascii="Times New Roman" w:hAnsi="Times New Roman" w:cs="Times New Roman"/>
          <w:sz w:val="28"/>
          <w:szCs w:val="28"/>
        </w:rPr>
        <w:t>ПK 2.3. Выполнять интеграцию модулей и компонентов программного обеспечения.</w:t>
      </w:r>
    </w:p>
    <w:p w:rsidR="00ED09A1" w:rsidRPr="00ED09A1" w:rsidRDefault="00ED09A1" w:rsidP="00ED09A1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D09A1">
        <w:rPr>
          <w:rFonts w:ascii="Times New Roman" w:hAnsi="Times New Roman" w:cs="Times New Roman"/>
          <w:sz w:val="28"/>
          <w:szCs w:val="28"/>
        </w:rPr>
        <w:t>ПK 2.4. Выполнять тестирование и отладку программного обеспечения.</w:t>
      </w:r>
    </w:p>
    <w:p w:rsidR="00806565" w:rsidRPr="00806565" w:rsidRDefault="00ED09A1" w:rsidP="00ED09A1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ED09A1">
        <w:rPr>
          <w:rFonts w:ascii="Times New Roman" w:hAnsi="Times New Roman" w:cs="Times New Roman"/>
          <w:sz w:val="28"/>
          <w:szCs w:val="28"/>
        </w:rPr>
        <w:t>ПK 2.5. Осуществлять документирование программных модулей программного обеспечения.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Цель работы: 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Научиться управлять удаленным компьютером с помощью Bluetooth и Wi-Fi с использованием пульта управления.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Задание для студента: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Настроить Bluetooth и Wi-Fi соединение между компьютером и пультом управления.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Написать программу, позволяющую управлять компьютером при помощи пульта (например, управлять курсором мыши или открывать приложения).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Протестировать управление компьютером с помощью пульта через Bluetooth и Wi-Fi соединение.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Ход выполнения: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Подготовка к работе - подключение пульта к компьютеру через Bluetooth и Wi-Fi.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Python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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import bluetooth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import wifi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Написание программы для управления компьютером с помощью пульта.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Python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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eastAsia="MingLiU_HKSCS" w:hAnsi="Times New Roman" w:cs="Times New Roman" w:hint="eastAsia"/>
          <w:sz w:val="28"/>
          <w:szCs w:val="28"/>
        </w:rPr>
        <w:t>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def control_computer():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# Код для управления компьютером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 xml:space="preserve">    pass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Протестировать работу программы, запустить на компьютере и проверить, что управление компьютером с помощью пульта работает корректно.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Провести дополнительные эксперименты - управление компьютером с использованием различных кнопок на пульте, проверка скорости передачи данных через Bluetooth и Wi-Fi.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Сделать выводы о преимуществах и недостатках использования Bluetooth и Wi-Fi для управления компьютером с помощью пульта управления.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Замечание: Для проведения данной практической работы потребуется как минимум один компьютер, пульт управления, поддерживающий Bluetooth и Wi-Fi, а также необходимо иметь базовые знания о работе с беспроводными технологиями и программировании на Python.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5: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Успешное настроение Bluetooth и Wi-Fi соединения между компьютером и пультом управления.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Наличие программы, позволяющей эффективно управлять компьютером при помощи пульта.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Программа должна включать разнообразные функциональные возможности управления компьютером (например, управление курсором мыши, открытие приложений).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Проверка корректности работы управления компьютером через Bluetooth и Wi-Fi соединение.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5. Выполнение дополнительных экспериментов и проведение анализа скорости передачи данных.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4: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Настроено Bluetooth и Wi-Fi соединение между компьютером и пультом управления, возможно с некоторыми сложностями.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Наличие основной программы для управления компьютером при помощи пульта, однако не все функциональные возможности могут быть реализованы.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Проверка работы управления компьютером через Bluetooth и Wi-Fi соединение с некоторыми затруднениями.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Проведение ограниченного количества дополнительных экспериментов или неполный анализ скорости передачи данных.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3: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Наличие проблем при настройке Bluetooth и Wi-Fi соединения, возможно только одно из соединений настроено.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2. Программа для управления компьютером с помощью пульта реализована, но со значительными недочетами в функциональности.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Ограниченное тестирование работы управления через Bluetooth или Wi-Fi соединение.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Отсутствие дополнительных экспериментов и анализ скорости передачи данных.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Оценка 2: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1. Неудачная попытка настройки Bluetooth и Wi-Fi соединения.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lastRenderedPageBreak/>
        <w:t>2. Отсутствие или недостаточный функционал в программе для управления компьютером с помощью пульта.</w:t>
      </w:r>
    </w:p>
    <w:p w:rsidR="00806565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3. Недостаточное тестирование и проверка работы управления через Bluetooth или Wi-Fi соединение.</w:t>
      </w:r>
    </w:p>
    <w:p w:rsidR="00AB3D34" w:rsidRPr="00806565" w:rsidRDefault="00806565" w:rsidP="00806565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  <w:r w:rsidRPr="00806565">
        <w:rPr>
          <w:rFonts w:ascii="Times New Roman" w:hAnsi="Times New Roman" w:cs="Times New Roman"/>
          <w:sz w:val="28"/>
          <w:szCs w:val="28"/>
        </w:rPr>
        <w:t>4. Отсутствие дополнительных экспериментов или анализа скорости передачи данных</w:t>
      </w:r>
    </w:p>
    <w:p w:rsidR="00AB3D34" w:rsidRDefault="00AB3D34" w:rsidP="00AB3D3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B3D34" w:rsidRDefault="00AB3D34" w:rsidP="00AB3D3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B3D34" w:rsidRDefault="00AB3D34" w:rsidP="00AB3D3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p w:rsidR="00AB3D34" w:rsidRDefault="00AB3D34" w:rsidP="00AB3D34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7AB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Лист согласования</w:t>
      </w:r>
    </w:p>
    <w:p w:rsidR="00AB3D34" w:rsidRDefault="00AB3D34" w:rsidP="00AB3D34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B3D34" w:rsidRPr="001C7ABD" w:rsidRDefault="00AB3D34" w:rsidP="00AB3D34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B3D34" w:rsidRPr="001C7ABD" w:rsidRDefault="00AB3D34" w:rsidP="00AB3D34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C7A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Дополнения и изменения к комплекту ФОС на учебный год</w:t>
      </w:r>
    </w:p>
    <w:p w:rsidR="00AB3D34" w:rsidRDefault="00AB3D34" w:rsidP="00AB3D34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B3D34" w:rsidRPr="001C7ABD" w:rsidRDefault="00AB3D34" w:rsidP="00AB3D34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B3D34" w:rsidRPr="001C7ABD" w:rsidRDefault="00AB3D34" w:rsidP="00AB3D3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7ABD">
        <w:rPr>
          <w:rFonts w:ascii="Times New Roman" w:hAnsi="Times New Roman" w:cs="Times New Roman"/>
          <w:color w:val="000000" w:themeColor="text1"/>
          <w:sz w:val="28"/>
          <w:szCs w:val="28"/>
        </w:rPr>
        <w:t>Допо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лнения и изменения к комплекту Ф</w:t>
      </w:r>
      <w:r w:rsidRPr="001C7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 на __________ учебный год по дисциплине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</w:t>
      </w:r>
      <w:r w:rsidRPr="001C7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ФОС</w:t>
      </w:r>
      <w:r w:rsidRPr="001C7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внесены следующие изменения:</w:t>
      </w:r>
    </w:p>
    <w:p w:rsidR="00AB3D34" w:rsidRPr="001C7ABD" w:rsidRDefault="00AB3D34" w:rsidP="00AB3D3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7ABD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</w:p>
    <w:p w:rsidR="00AB3D34" w:rsidRPr="001C7ABD" w:rsidRDefault="00AB3D34" w:rsidP="00AB3D3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7ABD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</w:p>
    <w:p w:rsidR="00AB3D34" w:rsidRPr="001C7ABD" w:rsidRDefault="00AB3D34" w:rsidP="00AB3D3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7ABD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</w:p>
    <w:p w:rsidR="00AB3D34" w:rsidRPr="001C7ABD" w:rsidRDefault="00AB3D34" w:rsidP="00AB3D3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7ABD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</w:p>
    <w:p w:rsidR="00AB3D34" w:rsidRPr="001C7ABD" w:rsidRDefault="00AB3D34" w:rsidP="00AB3D3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7ABD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</w:p>
    <w:p w:rsidR="00AB3D34" w:rsidRPr="001C7ABD" w:rsidRDefault="00AB3D34" w:rsidP="00AB3D3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7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Дополнения и изменения в комплекте ФОС обсуждены на заседании ЦК __________________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Протокол № ______ от </w:t>
      </w:r>
      <w:r w:rsidRPr="001C7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«_____» ____________ 20_____г. </w:t>
      </w:r>
    </w:p>
    <w:p w:rsidR="00AB3D34" w:rsidRPr="001C7ABD" w:rsidRDefault="00AB3D34" w:rsidP="00AB3D3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</w:t>
      </w:r>
      <w:r w:rsidRPr="001C7ABD">
        <w:rPr>
          <w:rFonts w:ascii="Times New Roman" w:hAnsi="Times New Roman" w:cs="Times New Roman"/>
          <w:color w:val="000000" w:themeColor="text1"/>
          <w:sz w:val="28"/>
          <w:szCs w:val="28"/>
        </w:rPr>
        <w:t>ЦК ____________________________</w:t>
      </w:r>
    </w:p>
    <w:p w:rsidR="00AB3D34" w:rsidRPr="00C37E23" w:rsidRDefault="00AB3D34" w:rsidP="00AB3D34">
      <w:pPr>
        <w:pStyle w:val="21"/>
        <w:widowControl w:val="0"/>
        <w:tabs>
          <w:tab w:val="left" w:pos="317"/>
          <w:tab w:val="left" w:pos="993"/>
        </w:tabs>
        <w:spacing w:line="360" w:lineRule="auto"/>
        <w:ind w:left="284" w:firstLine="0"/>
        <w:jc w:val="both"/>
        <w:rPr>
          <w:sz w:val="28"/>
          <w:szCs w:val="28"/>
          <w:lang w:eastAsia="ar-SA"/>
        </w:rPr>
      </w:pPr>
    </w:p>
    <w:p w:rsidR="008102BE" w:rsidRDefault="008102BE" w:rsidP="008102BE">
      <w:pPr>
        <w:rPr>
          <w:rFonts w:ascii="Times New Roman" w:hAnsi="Times New Roman" w:cs="Times New Roman"/>
          <w:b/>
          <w:sz w:val="28"/>
          <w:szCs w:val="28"/>
        </w:rPr>
      </w:pPr>
    </w:p>
    <w:p w:rsidR="008102BE" w:rsidRPr="001D4A1F" w:rsidRDefault="008102BE" w:rsidP="001D4A1F">
      <w:pPr>
        <w:ind w:firstLineChars="303" w:firstLine="848"/>
        <w:rPr>
          <w:rFonts w:ascii="Times New Roman" w:hAnsi="Times New Roman" w:cs="Times New Roman"/>
          <w:sz w:val="28"/>
          <w:szCs w:val="28"/>
        </w:rPr>
      </w:pPr>
    </w:p>
    <w:sectPr w:rsidR="008102BE" w:rsidRPr="001D4A1F" w:rsidSect="00505F8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C34" w:rsidRDefault="006D1C34" w:rsidP="00A74B5A">
      <w:pPr>
        <w:ind w:left="0" w:hanging="2"/>
      </w:pPr>
      <w:r>
        <w:separator/>
      </w:r>
    </w:p>
  </w:endnote>
  <w:endnote w:type="continuationSeparator" w:id="0">
    <w:p w:rsidR="006D1C34" w:rsidRDefault="006D1C34" w:rsidP="00A74B5A">
      <w:pPr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gLiU_HKSCS">
    <w:altName w:val="Malgun Gothic Semilight"/>
    <w:charset w:val="88"/>
    <w:family w:val="roman"/>
    <w:pitch w:val="variable"/>
    <w:sig w:usb0="00000000" w:usb1="3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76611"/>
      <w:docPartObj>
        <w:docPartGallery w:val="Page Numbers (Bottom of Page)"/>
        <w:docPartUnique/>
      </w:docPartObj>
    </w:sdtPr>
    <w:sdtEndPr/>
    <w:sdtContent>
      <w:p w:rsidR="00EE4EEF" w:rsidRDefault="00EE4EE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698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E4EEF" w:rsidRDefault="00EE4E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C34" w:rsidRDefault="006D1C34" w:rsidP="00A74B5A">
      <w:pPr>
        <w:ind w:left="0" w:hanging="2"/>
      </w:pPr>
      <w:r>
        <w:separator/>
      </w:r>
    </w:p>
  </w:footnote>
  <w:footnote w:type="continuationSeparator" w:id="0">
    <w:p w:rsidR="006D1C34" w:rsidRDefault="006D1C34" w:rsidP="00A74B5A">
      <w:pPr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5CB7204"/>
    <w:multiLevelType w:val="hybridMultilevel"/>
    <w:tmpl w:val="EBFA54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D42883"/>
    <w:multiLevelType w:val="hybridMultilevel"/>
    <w:tmpl w:val="7E60CD2E"/>
    <w:lvl w:ilvl="0" w:tplc="32204688">
      <w:start w:val="1"/>
      <w:numFmt w:val="decimal"/>
      <w:lvlText w:val="%1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51AF4"/>
    <w:multiLevelType w:val="hybridMultilevel"/>
    <w:tmpl w:val="7E60CD2E"/>
    <w:lvl w:ilvl="0" w:tplc="32204688">
      <w:start w:val="1"/>
      <w:numFmt w:val="decimal"/>
      <w:lvlText w:val="%1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642C66"/>
    <w:multiLevelType w:val="hybridMultilevel"/>
    <w:tmpl w:val="ED50B762"/>
    <w:lvl w:ilvl="0" w:tplc="5156D0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1F7C3D"/>
    <w:multiLevelType w:val="hybridMultilevel"/>
    <w:tmpl w:val="13DC6448"/>
    <w:lvl w:ilvl="0" w:tplc="899483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5D5B2A"/>
    <w:multiLevelType w:val="hybridMultilevel"/>
    <w:tmpl w:val="63B47680"/>
    <w:lvl w:ilvl="0" w:tplc="D3E0BA72">
      <w:start w:val="1"/>
      <w:numFmt w:val="decimal"/>
      <w:lvlText w:val="%1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85240"/>
    <w:multiLevelType w:val="hybridMultilevel"/>
    <w:tmpl w:val="34A05FC4"/>
    <w:lvl w:ilvl="0" w:tplc="D66439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9F5DB3"/>
    <w:multiLevelType w:val="hybridMultilevel"/>
    <w:tmpl w:val="FEC2FF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973F9"/>
    <w:multiLevelType w:val="hybridMultilevel"/>
    <w:tmpl w:val="BE960238"/>
    <w:lvl w:ilvl="0" w:tplc="A5A8A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A0125"/>
    <w:multiLevelType w:val="hybridMultilevel"/>
    <w:tmpl w:val="A524CD62"/>
    <w:lvl w:ilvl="0" w:tplc="72801C94">
      <w:start w:val="1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503608"/>
    <w:multiLevelType w:val="hybridMultilevel"/>
    <w:tmpl w:val="5B5C49FE"/>
    <w:lvl w:ilvl="0" w:tplc="62BE9DDA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328421B1"/>
    <w:multiLevelType w:val="hybridMultilevel"/>
    <w:tmpl w:val="EBFA54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2B32BC"/>
    <w:multiLevelType w:val="hybridMultilevel"/>
    <w:tmpl w:val="80D29EDA"/>
    <w:lvl w:ilvl="0" w:tplc="BDAE6E42">
      <w:start w:val="1"/>
      <w:numFmt w:val="decimal"/>
      <w:lvlText w:val="%1"/>
      <w:lvlJc w:val="left"/>
      <w:pPr>
        <w:ind w:left="991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3C93155D"/>
    <w:multiLevelType w:val="hybridMultilevel"/>
    <w:tmpl w:val="8F24FCF0"/>
    <w:lvl w:ilvl="0" w:tplc="88ACBA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4300D6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7558EE"/>
    <w:multiLevelType w:val="hybridMultilevel"/>
    <w:tmpl w:val="61FC7600"/>
    <w:lvl w:ilvl="0" w:tplc="14E620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0B3C19"/>
    <w:multiLevelType w:val="hybridMultilevel"/>
    <w:tmpl w:val="7E60CD2E"/>
    <w:lvl w:ilvl="0" w:tplc="32204688">
      <w:start w:val="1"/>
      <w:numFmt w:val="decimal"/>
      <w:lvlText w:val="%1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BA7AF9"/>
    <w:multiLevelType w:val="hybridMultilevel"/>
    <w:tmpl w:val="E9029178"/>
    <w:lvl w:ilvl="0" w:tplc="DB4687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533DA1"/>
    <w:multiLevelType w:val="hybridMultilevel"/>
    <w:tmpl w:val="7E60CD2E"/>
    <w:lvl w:ilvl="0" w:tplc="32204688">
      <w:start w:val="1"/>
      <w:numFmt w:val="decimal"/>
      <w:lvlText w:val="%1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6D6A7C"/>
    <w:multiLevelType w:val="hybridMultilevel"/>
    <w:tmpl w:val="8C007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A7093"/>
    <w:multiLevelType w:val="hybridMultilevel"/>
    <w:tmpl w:val="17D46AB8"/>
    <w:lvl w:ilvl="0" w:tplc="000000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A80EDA"/>
    <w:multiLevelType w:val="hybridMultilevel"/>
    <w:tmpl w:val="DE7AB0AC"/>
    <w:lvl w:ilvl="0" w:tplc="783AB5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3692C710">
      <w:start w:val="1"/>
      <w:numFmt w:val="decimal"/>
      <w:lvlText w:val="%2)"/>
      <w:lvlJc w:val="left"/>
      <w:pPr>
        <w:tabs>
          <w:tab w:val="num" w:pos="717"/>
        </w:tabs>
        <w:ind w:left="680" w:hanging="323"/>
      </w:pPr>
      <w:rPr>
        <w:rFonts w:hint="default"/>
      </w:rPr>
    </w:lvl>
    <w:lvl w:ilvl="2" w:tplc="4720FDD6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B03689C0">
      <w:start w:val="1"/>
      <w:numFmt w:val="decimal"/>
      <w:lvlText w:val="%4)"/>
      <w:lvlJc w:val="left"/>
      <w:pPr>
        <w:tabs>
          <w:tab w:val="num" w:pos="717"/>
        </w:tabs>
        <w:ind w:left="680" w:hanging="323"/>
      </w:pPr>
      <w:rPr>
        <w:rFonts w:hint="default"/>
      </w:rPr>
    </w:lvl>
    <w:lvl w:ilvl="4" w:tplc="0212E3B8">
      <w:start w:val="3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DF1A5C"/>
    <w:multiLevelType w:val="hybridMultilevel"/>
    <w:tmpl w:val="7E60CD2E"/>
    <w:lvl w:ilvl="0" w:tplc="32204688">
      <w:start w:val="1"/>
      <w:numFmt w:val="decimal"/>
      <w:lvlText w:val="%1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13132B"/>
    <w:multiLevelType w:val="hybridMultilevel"/>
    <w:tmpl w:val="000E6E70"/>
    <w:lvl w:ilvl="0" w:tplc="CB32B7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33363E"/>
    <w:multiLevelType w:val="hybridMultilevel"/>
    <w:tmpl w:val="595A24D4"/>
    <w:lvl w:ilvl="0" w:tplc="3C9A3C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F127E3"/>
    <w:multiLevelType w:val="hybridMultilevel"/>
    <w:tmpl w:val="B510A2E2"/>
    <w:lvl w:ilvl="0" w:tplc="EDEAE0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4B6D3F"/>
    <w:multiLevelType w:val="hybridMultilevel"/>
    <w:tmpl w:val="61FC7600"/>
    <w:lvl w:ilvl="0" w:tplc="14E620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ED4362"/>
    <w:multiLevelType w:val="hybridMultilevel"/>
    <w:tmpl w:val="80D29EDA"/>
    <w:lvl w:ilvl="0" w:tplc="BDAE6E42">
      <w:start w:val="1"/>
      <w:numFmt w:val="decimal"/>
      <w:lvlText w:val="%1"/>
      <w:lvlJc w:val="left"/>
      <w:pPr>
        <w:ind w:left="991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6F6C4470"/>
    <w:multiLevelType w:val="hybridMultilevel"/>
    <w:tmpl w:val="61FC7600"/>
    <w:lvl w:ilvl="0" w:tplc="14E620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576FB0"/>
    <w:multiLevelType w:val="hybridMultilevel"/>
    <w:tmpl w:val="EB3AB318"/>
    <w:lvl w:ilvl="0" w:tplc="C160FF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2"/>
  </w:num>
  <w:num w:numId="3">
    <w:abstractNumId w:val="11"/>
  </w:num>
  <w:num w:numId="4">
    <w:abstractNumId w:val="13"/>
  </w:num>
  <w:num w:numId="5">
    <w:abstractNumId w:val="15"/>
  </w:num>
  <w:num w:numId="6">
    <w:abstractNumId w:val="2"/>
    <w:lvlOverride w:ilvl="0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2"/>
  </w:num>
  <w:num w:numId="10">
    <w:abstractNumId w:val="7"/>
  </w:num>
  <w:num w:numId="11">
    <w:abstractNumId w:val="16"/>
  </w:num>
  <w:num w:numId="12">
    <w:abstractNumId w:val="5"/>
  </w:num>
  <w:num w:numId="13">
    <w:abstractNumId w:val="23"/>
  </w:num>
  <w:num w:numId="14">
    <w:abstractNumId w:val="10"/>
  </w:num>
  <w:num w:numId="15">
    <w:abstractNumId w:val="9"/>
  </w:num>
  <w:num w:numId="16">
    <w:abstractNumId w:val="27"/>
  </w:num>
  <w:num w:numId="17">
    <w:abstractNumId w:val="30"/>
  </w:num>
  <w:num w:numId="18">
    <w:abstractNumId w:val="20"/>
  </w:num>
  <w:num w:numId="19">
    <w:abstractNumId w:val="31"/>
  </w:num>
  <w:num w:numId="20">
    <w:abstractNumId w:val="26"/>
  </w:num>
  <w:num w:numId="21">
    <w:abstractNumId w:val="18"/>
  </w:num>
  <w:num w:numId="22">
    <w:abstractNumId w:val="17"/>
  </w:num>
  <w:num w:numId="23">
    <w:abstractNumId w:val="25"/>
  </w:num>
  <w:num w:numId="24">
    <w:abstractNumId w:val="6"/>
  </w:num>
  <w:num w:numId="25">
    <w:abstractNumId w:val="19"/>
  </w:num>
  <w:num w:numId="26">
    <w:abstractNumId w:val="8"/>
  </w:num>
  <w:num w:numId="27">
    <w:abstractNumId w:val="14"/>
  </w:num>
  <w:num w:numId="28">
    <w:abstractNumId w:val="3"/>
  </w:num>
  <w:num w:numId="29">
    <w:abstractNumId w:val="4"/>
  </w:num>
  <w:num w:numId="30">
    <w:abstractNumId w:val="28"/>
  </w:num>
  <w:num w:numId="31">
    <w:abstractNumId w:val="24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4B5A"/>
    <w:rsid w:val="000E41C1"/>
    <w:rsid w:val="001D4A1F"/>
    <w:rsid w:val="00281E7F"/>
    <w:rsid w:val="002F33F4"/>
    <w:rsid w:val="00376287"/>
    <w:rsid w:val="003D786B"/>
    <w:rsid w:val="004A4A43"/>
    <w:rsid w:val="00505F8A"/>
    <w:rsid w:val="0052465E"/>
    <w:rsid w:val="005C13C2"/>
    <w:rsid w:val="006736E2"/>
    <w:rsid w:val="006A4959"/>
    <w:rsid w:val="006D1C34"/>
    <w:rsid w:val="00806565"/>
    <w:rsid w:val="008102BE"/>
    <w:rsid w:val="009B3AE5"/>
    <w:rsid w:val="00A74B5A"/>
    <w:rsid w:val="00AB3D34"/>
    <w:rsid w:val="00BB0E22"/>
    <w:rsid w:val="00BE684E"/>
    <w:rsid w:val="00C408FC"/>
    <w:rsid w:val="00C523F2"/>
    <w:rsid w:val="00CD5845"/>
    <w:rsid w:val="00D46983"/>
    <w:rsid w:val="00D659E7"/>
    <w:rsid w:val="00DD51C3"/>
    <w:rsid w:val="00E2722A"/>
    <w:rsid w:val="00ED09A1"/>
    <w:rsid w:val="00EE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71352"/>
  <w15:docId w15:val="{49D8A748-90BB-446E-94AA-8ACE08757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left="-567"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74B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74B5A"/>
  </w:style>
  <w:style w:type="paragraph" w:styleId="a5">
    <w:name w:val="footer"/>
    <w:basedOn w:val="a"/>
    <w:link w:val="a6"/>
    <w:uiPriority w:val="99"/>
    <w:unhideWhenUsed/>
    <w:rsid w:val="00A74B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4B5A"/>
  </w:style>
  <w:style w:type="paragraph" w:styleId="1">
    <w:name w:val="toc 1"/>
    <w:basedOn w:val="a"/>
    <w:next w:val="a"/>
    <w:autoRedefine/>
    <w:semiHidden/>
    <w:rsid w:val="00A74B5A"/>
    <w:pPr>
      <w:tabs>
        <w:tab w:val="right" w:leader="dot" w:pos="9356"/>
      </w:tabs>
    </w:pPr>
    <w:rPr>
      <w:rFonts w:ascii="Times New Roman" w:eastAsia="Times New Roman" w:hAnsi="Times New Roman" w:cs="Times New Roman"/>
      <w:noProof/>
      <w:sz w:val="28"/>
      <w:szCs w:val="28"/>
    </w:rPr>
  </w:style>
  <w:style w:type="character" w:styleId="a7">
    <w:name w:val="Hyperlink"/>
    <w:rsid w:val="00A74B5A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1D4A1F"/>
    <w:pPr>
      <w:pBdr>
        <w:top w:val="nil"/>
        <w:left w:val="nil"/>
        <w:bottom w:val="nil"/>
        <w:right w:val="nil"/>
        <w:between w:val="nil"/>
      </w:pBdr>
      <w:suppressAutoHyphens/>
      <w:ind w:leftChars="-1" w:left="-2" w:firstLineChars="354" w:firstLine="850"/>
      <w:jc w:val="left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000000"/>
      <w:position w:val="-1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4A1F"/>
    <w:rPr>
      <w:rFonts w:ascii="Times New Roman" w:eastAsia="Times New Roman" w:hAnsi="Times New Roman" w:cs="Times New Roman"/>
      <w:color w:val="000000"/>
      <w:position w:val="-1"/>
      <w:sz w:val="24"/>
      <w:szCs w:val="24"/>
    </w:rPr>
  </w:style>
  <w:style w:type="table" w:styleId="a8">
    <w:name w:val="Table Grid"/>
    <w:basedOn w:val="a1"/>
    <w:uiPriority w:val="59"/>
    <w:rsid w:val="008102B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8102BE"/>
    <w:pPr>
      <w:spacing w:line="259" w:lineRule="auto"/>
      <w:ind w:left="720" w:firstLine="709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8102BE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left"/>
      <w:textDirection w:val="btLr"/>
      <w:textAlignment w:val="top"/>
      <w:outlineLvl w:val="0"/>
    </w:pPr>
    <w:rPr>
      <w:rFonts w:ascii="Arial" w:eastAsia="Times New Roman" w:hAnsi="Arial" w:cs="Arial"/>
      <w:position w:val="-1"/>
      <w:sz w:val="20"/>
      <w:szCs w:val="20"/>
    </w:rPr>
  </w:style>
  <w:style w:type="paragraph" w:customStyle="1" w:styleId="21">
    <w:name w:val="Список 21"/>
    <w:basedOn w:val="a"/>
    <w:rsid w:val="00AB3D34"/>
    <w:pPr>
      <w:suppressAutoHyphens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">
    <w:name w:val="Стиль1"/>
    <w:basedOn w:val="a"/>
    <w:link w:val="11"/>
    <w:qFormat/>
    <w:rsid w:val="00AB3D34"/>
    <w:pPr>
      <w:spacing w:after="480"/>
      <w:ind w:left="0" w:firstLine="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1">
    <w:name w:val="Стиль1 Знак"/>
    <w:basedOn w:val="a0"/>
    <w:link w:val="10"/>
    <w:rsid w:val="00AB3D34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rsid w:val="00AB3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53</Pages>
  <Words>12514</Words>
  <Characters>71332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14</cp:revision>
  <dcterms:created xsi:type="dcterms:W3CDTF">2024-05-08T11:07:00Z</dcterms:created>
  <dcterms:modified xsi:type="dcterms:W3CDTF">2025-10-14T06:04:00Z</dcterms:modified>
</cp:coreProperties>
</file>